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8F545AB" w14:textId="77777777" w:rsidR="007A29C3" w:rsidRPr="001F3060" w:rsidRDefault="007A29C3" w:rsidP="004F55A8">
      <w:pPr>
        <w:pStyle w:val="Default"/>
        <w:jc w:val="right"/>
        <w:rPr>
          <w:rFonts w:ascii="Calibri Light" w:hAnsi="Calibri Light"/>
          <w:b/>
          <w:bCs/>
          <w:color w:val="auto"/>
          <w:sz w:val="20"/>
          <w:szCs w:val="20"/>
        </w:rPr>
      </w:pPr>
      <w:r w:rsidRPr="001F3060">
        <w:rPr>
          <w:rFonts w:ascii="Calibri Light" w:hAnsi="Calibri Light"/>
          <w:b/>
          <w:bCs/>
          <w:color w:val="auto"/>
          <w:sz w:val="20"/>
          <w:szCs w:val="20"/>
        </w:rPr>
        <w:t>Załącznik nr 1</w:t>
      </w:r>
    </w:p>
    <w:tbl>
      <w:tblPr>
        <w:tblpPr w:leftFromText="141" w:rightFromText="141" w:vertAnchor="text" w:tblpY="1"/>
        <w:tblOverlap w:val="neve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81"/>
        <w:gridCol w:w="1594"/>
        <w:gridCol w:w="4039"/>
      </w:tblGrid>
      <w:tr w:rsidR="00292523" w:rsidRPr="001F3060" w14:paraId="089CAEE7" w14:textId="77777777" w:rsidTr="000C3FF4">
        <w:trPr>
          <w:trHeight w:val="274"/>
        </w:trPr>
        <w:tc>
          <w:tcPr>
            <w:tcW w:w="9288" w:type="dxa"/>
            <w:gridSpan w:val="3"/>
            <w:shd w:val="clear" w:color="auto" w:fill="BFBFBF"/>
          </w:tcPr>
          <w:p w14:paraId="2D681677" w14:textId="77777777" w:rsidR="00292523" w:rsidRDefault="00255F5D" w:rsidP="00564165">
            <w:pPr>
              <w:pStyle w:val="Default"/>
              <w:jc w:val="center"/>
              <w:rPr>
                <w:rFonts w:ascii="Calibri Light" w:hAnsi="Calibri Light"/>
                <w:b/>
                <w:bCs/>
                <w:color w:val="auto"/>
                <w:sz w:val="20"/>
                <w:szCs w:val="20"/>
              </w:rPr>
            </w:pPr>
            <w:r w:rsidRPr="001F3060">
              <w:rPr>
                <w:rFonts w:ascii="Calibri Light" w:hAnsi="Calibri Light"/>
                <w:b/>
                <w:bCs/>
                <w:color w:val="auto"/>
                <w:sz w:val="20"/>
                <w:szCs w:val="20"/>
              </w:rPr>
              <w:t>FORMULARZ OFERTY</w:t>
            </w:r>
          </w:p>
          <w:p w14:paraId="047E9EBF" w14:textId="77777777" w:rsidR="000C3FF4" w:rsidRPr="001F3060" w:rsidRDefault="000C3FF4" w:rsidP="00564165">
            <w:pPr>
              <w:pStyle w:val="Default"/>
              <w:jc w:val="center"/>
              <w:rPr>
                <w:rFonts w:ascii="Calibri Light" w:hAnsi="Calibri Light"/>
                <w:b/>
                <w:bCs/>
                <w:color w:val="auto"/>
                <w:sz w:val="20"/>
                <w:szCs w:val="20"/>
              </w:rPr>
            </w:pPr>
          </w:p>
        </w:tc>
      </w:tr>
      <w:tr w:rsidR="00292523" w:rsidRPr="001F3060" w14:paraId="752AD4F2" w14:textId="77777777" w:rsidTr="000C3FF4">
        <w:trPr>
          <w:trHeight w:val="278"/>
        </w:trPr>
        <w:tc>
          <w:tcPr>
            <w:tcW w:w="9288" w:type="dxa"/>
            <w:gridSpan w:val="3"/>
          </w:tcPr>
          <w:p w14:paraId="7DEE7927" w14:textId="77777777" w:rsidR="00935949" w:rsidRPr="001F3060" w:rsidRDefault="00A427BB" w:rsidP="00564165">
            <w:pPr>
              <w:pStyle w:val="Default"/>
              <w:jc w:val="center"/>
              <w:rPr>
                <w:rFonts w:ascii="Calibri Light" w:hAnsi="Calibri Light"/>
                <w:b/>
                <w:bCs/>
                <w:color w:val="auto"/>
                <w:sz w:val="20"/>
                <w:szCs w:val="20"/>
              </w:rPr>
            </w:pPr>
            <w:r w:rsidRPr="001F3060">
              <w:rPr>
                <w:rFonts w:ascii="Calibri Light" w:hAnsi="Calibri Light"/>
                <w:b/>
                <w:bCs/>
                <w:color w:val="auto"/>
                <w:sz w:val="20"/>
                <w:szCs w:val="20"/>
              </w:rPr>
              <w:t>Do zapytania ofertowego</w:t>
            </w:r>
          </w:p>
          <w:p w14:paraId="471662E7" w14:textId="77777777" w:rsidR="000C3FF4" w:rsidRDefault="00C10863" w:rsidP="00564165">
            <w:pPr>
              <w:pStyle w:val="Default"/>
              <w:jc w:val="center"/>
              <w:rPr>
                <w:rFonts w:ascii="Calibri Light" w:hAnsi="Calibri Light" w:cs="Calibri Light"/>
                <w:b/>
                <w:bCs/>
                <w:color w:val="auto"/>
                <w:sz w:val="22"/>
                <w:szCs w:val="22"/>
              </w:rPr>
            </w:pPr>
            <w:r w:rsidRPr="00C10863">
              <w:rPr>
                <w:rFonts w:ascii="Calibri Light" w:hAnsi="Calibri Light" w:cs="Calibri Light"/>
                <w:b/>
                <w:bCs/>
                <w:color w:val="auto"/>
                <w:sz w:val="22"/>
                <w:szCs w:val="22"/>
              </w:rPr>
              <w:t>z dnia 05.12.2025 r., l.dz. 01_12_2025_FEWM_1_2_Alkaz</w:t>
            </w:r>
            <w:r w:rsidRPr="00C10863">
              <w:rPr>
                <w:rFonts w:ascii="Calibri Light" w:hAnsi="Calibri Light" w:cs="Calibri Light"/>
                <w:b/>
                <w:bCs/>
                <w:color w:val="auto"/>
                <w:sz w:val="22"/>
                <w:szCs w:val="22"/>
              </w:rPr>
              <w:t xml:space="preserve"> </w:t>
            </w:r>
          </w:p>
          <w:p w14:paraId="40AAD7EF" w14:textId="43CECD8E" w:rsidR="00DD1DE4" w:rsidRPr="001F3060" w:rsidRDefault="00DD1DE4" w:rsidP="00564165">
            <w:pPr>
              <w:pStyle w:val="Default"/>
              <w:jc w:val="center"/>
              <w:rPr>
                <w:rFonts w:ascii="Calibri Light" w:hAnsi="Calibri Light"/>
                <w:b/>
                <w:bCs/>
                <w:color w:val="auto"/>
                <w:sz w:val="20"/>
                <w:szCs w:val="20"/>
              </w:rPr>
            </w:pPr>
          </w:p>
        </w:tc>
      </w:tr>
      <w:tr w:rsidR="00292523" w:rsidRPr="001F3060" w14:paraId="1CBF878C" w14:textId="77777777" w:rsidTr="000C3FF4">
        <w:trPr>
          <w:trHeight w:hRule="exact" w:val="284"/>
        </w:trPr>
        <w:tc>
          <w:tcPr>
            <w:tcW w:w="3652" w:type="dxa"/>
            <w:shd w:val="clear" w:color="auto" w:fill="E7E6E6"/>
          </w:tcPr>
          <w:p w14:paraId="0738420D" w14:textId="77777777" w:rsidR="00292523" w:rsidRPr="001F3060" w:rsidRDefault="00292523" w:rsidP="00564165">
            <w:pPr>
              <w:pStyle w:val="Default"/>
              <w:rPr>
                <w:rFonts w:ascii="Calibri Light" w:hAnsi="Calibri Light"/>
                <w:b/>
                <w:bCs/>
                <w:color w:val="auto"/>
                <w:sz w:val="20"/>
                <w:szCs w:val="20"/>
              </w:rPr>
            </w:pPr>
            <w:r w:rsidRPr="001F3060">
              <w:rPr>
                <w:rFonts w:ascii="Calibri Light" w:hAnsi="Calibri Light"/>
                <w:b/>
                <w:bCs/>
                <w:color w:val="auto"/>
                <w:sz w:val="20"/>
                <w:szCs w:val="20"/>
              </w:rPr>
              <w:t>Nazwa Wykonawcy</w:t>
            </w:r>
            <w:r w:rsidR="00153672" w:rsidRPr="001F3060">
              <w:rPr>
                <w:rFonts w:ascii="Calibri Light" w:hAnsi="Calibri Light"/>
                <w:b/>
                <w:bCs/>
                <w:color w:val="auto"/>
                <w:sz w:val="20"/>
                <w:szCs w:val="20"/>
              </w:rPr>
              <w:t xml:space="preserve">: </w:t>
            </w:r>
          </w:p>
          <w:p w14:paraId="144AA333" w14:textId="77777777" w:rsidR="0014794C" w:rsidRPr="001F3060" w:rsidRDefault="0014794C" w:rsidP="00564165">
            <w:pPr>
              <w:pStyle w:val="Default"/>
              <w:rPr>
                <w:rFonts w:ascii="Calibri Light" w:hAnsi="Calibri Light"/>
                <w:b/>
                <w:bCs/>
                <w:color w:val="auto"/>
                <w:sz w:val="20"/>
                <w:szCs w:val="20"/>
              </w:rPr>
            </w:pPr>
          </w:p>
        </w:tc>
        <w:tc>
          <w:tcPr>
            <w:tcW w:w="5636" w:type="dxa"/>
            <w:gridSpan w:val="2"/>
          </w:tcPr>
          <w:p w14:paraId="0E639108" w14:textId="77777777" w:rsidR="00292523" w:rsidRPr="001F3060" w:rsidRDefault="00292523" w:rsidP="00564165">
            <w:pPr>
              <w:pStyle w:val="Default"/>
              <w:rPr>
                <w:rFonts w:ascii="Calibri Light" w:hAnsi="Calibri Light"/>
                <w:bCs/>
                <w:color w:val="auto"/>
                <w:sz w:val="20"/>
                <w:szCs w:val="20"/>
              </w:rPr>
            </w:pPr>
          </w:p>
        </w:tc>
      </w:tr>
      <w:tr w:rsidR="0014794C" w:rsidRPr="001F3060" w14:paraId="19BC2C8E" w14:textId="77777777" w:rsidTr="000C3FF4">
        <w:trPr>
          <w:trHeight w:hRule="exact" w:val="284"/>
        </w:trPr>
        <w:tc>
          <w:tcPr>
            <w:tcW w:w="3652" w:type="dxa"/>
            <w:shd w:val="clear" w:color="auto" w:fill="E7E6E6"/>
          </w:tcPr>
          <w:p w14:paraId="7ABFBCB4" w14:textId="77777777" w:rsidR="0014794C" w:rsidRPr="001F3060" w:rsidRDefault="0014794C" w:rsidP="00564165">
            <w:pPr>
              <w:pStyle w:val="Default"/>
              <w:rPr>
                <w:rFonts w:ascii="Calibri Light" w:hAnsi="Calibri Light"/>
                <w:b/>
                <w:bCs/>
                <w:color w:val="auto"/>
                <w:sz w:val="20"/>
                <w:szCs w:val="20"/>
              </w:rPr>
            </w:pPr>
            <w:r w:rsidRPr="001F3060">
              <w:rPr>
                <w:rFonts w:ascii="Calibri Light" w:hAnsi="Calibri Light"/>
                <w:b/>
                <w:bCs/>
                <w:color w:val="auto"/>
                <w:sz w:val="20"/>
                <w:szCs w:val="20"/>
              </w:rPr>
              <w:t>NIP Wykonawcy:</w:t>
            </w:r>
          </w:p>
        </w:tc>
        <w:tc>
          <w:tcPr>
            <w:tcW w:w="5636" w:type="dxa"/>
            <w:gridSpan w:val="2"/>
          </w:tcPr>
          <w:p w14:paraId="28B74419" w14:textId="77777777" w:rsidR="0014794C" w:rsidRPr="001F3060" w:rsidRDefault="0014794C" w:rsidP="00564165">
            <w:pPr>
              <w:pStyle w:val="Default"/>
              <w:rPr>
                <w:rFonts w:ascii="Calibri Light" w:hAnsi="Calibri Light"/>
                <w:bCs/>
                <w:color w:val="auto"/>
                <w:sz w:val="20"/>
                <w:szCs w:val="20"/>
              </w:rPr>
            </w:pPr>
          </w:p>
        </w:tc>
      </w:tr>
      <w:tr w:rsidR="00292523" w:rsidRPr="001F3060" w14:paraId="6A169FF6" w14:textId="77777777" w:rsidTr="000C3FF4">
        <w:trPr>
          <w:trHeight w:hRule="exact" w:val="284"/>
        </w:trPr>
        <w:tc>
          <w:tcPr>
            <w:tcW w:w="3652" w:type="dxa"/>
            <w:shd w:val="clear" w:color="auto" w:fill="E7E6E6"/>
          </w:tcPr>
          <w:p w14:paraId="63060346" w14:textId="77777777" w:rsidR="00292523" w:rsidRPr="001F3060" w:rsidRDefault="00292523" w:rsidP="00564165">
            <w:pPr>
              <w:pStyle w:val="Default"/>
              <w:rPr>
                <w:rFonts w:ascii="Calibri Light" w:hAnsi="Calibri Light" w:cs="Arial"/>
                <w:b/>
                <w:color w:val="auto"/>
                <w:sz w:val="20"/>
                <w:szCs w:val="20"/>
              </w:rPr>
            </w:pPr>
            <w:r w:rsidRPr="001F3060">
              <w:rPr>
                <w:rFonts w:ascii="Calibri Light" w:hAnsi="Calibri Light" w:cs="Arial"/>
                <w:b/>
                <w:color w:val="auto"/>
                <w:sz w:val="20"/>
                <w:szCs w:val="20"/>
              </w:rPr>
              <w:t>Adres:</w:t>
            </w:r>
          </w:p>
          <w:p w14:paraId="78B87D67" w14:textId="77777777" w:rsidR="00292523" w:rsidRPr="001F3060" w:rsidRDefault="00292523" w:rsidP="00564165">
            <w:pPr>
              <w:pStyle w:val="Default"/>
              <w:rPr>
                <w:rFonts w:ascii="Calibri Light" w:hAnsi="Calibri Light"/>
                <w:bCs/>
                <w:color w:val="auto"/>
                <w:sz w:val="20"/>
                <w:szCs w:val="20"/>
              </w:rPr>
            </w:pPr>
          </w:p>
        </w:tc>
        <w:tc>
          <w:tcPr>
            <w:tcW w:w="5636" w:type="dxa"/>
            <w:gridSpan w:val="2"/>
          </w:tcPr>
          <w:p w14:paraId="58AFC49D" w14:textId="77777777" w:rsidR="00292523" w:rsidRPr="001F3060" w:rsidRDefault="00292523" w:rsidP="00564165">
            <w:pPr>
              <w:pStyle w:val="Default"/>
              <w:rPr>
                <w:rFonts w:ascii="Calibri Light" w:hAnsi="Calibri Light"/>
                <w:bCs/>
                <w:color w:val="auto"/>
                <w:sz w:val="20"/>
                <w:szCs w:val="20"/>
              </w:rPr>
            </w:pPr>
          </w:p>
        </w:tc>
      </w:tr>
      <w:tr w:rsidR="00292523" w:rsidRPr="001F3060" w14:paraId="29AB81FD" w14:textId="77777777" w:rsidTr="000C3FF4">
        <w:trPr>
          <w:trHeight w:hRule="exact" w:val="284"/>
        </w:trPr>
        <w:tc>
          <w:tcPr>
            <w:tcW w:w="3652" w:type="dxa"/>
            <w:shd w:val="clear" w:color="auto" w:fill="E7E6E6"/>
          </w:tcPr>
          <w:p w14:paraId="010393E9" w14:textId="77777777" w:rsidR="00292523" w:rsidRPr="001F3060" w:rsidRDefault="00292523" w:rsidP="00564165">
            <w:pPr>
              <w:pStyle w:val="Default"/>
              <w:rPr>
                <w:rFonts w:ascii="Calibri Light" w:hAnsi="Calibri Light" w:cs="Arial"/>
                <w:b/>
                <w:color w:val="auto"/>
                <w:sz w:val="20"/>
                <w:szCs w:val="20"/>
              </w:rPr>
            </w:pPr>
            <w:r w:rsidRPr="001F3060">
              <w:rPr>
                <w:rFonts w:ascii="Calibri Light" w:hAnsi="Calibri Light" w:cs="Arial"/>
                <w:b/>
                <w:color w:val="auto"/>
                <w:sz w:val="20"/>
                <w:szCs w:val="20"/>
              </w:rPr>
              <w:t>Telefon</w:t>
            </w:r>
            <w:r w:rsidR="006975B8" w:rsidRPr="001F3060">
              <w:rPr>
                <w:rFonts w:ascii="Calibri Light" w:hAnsi="Calibri Light" w:cs="Arial"/>
                <w:b/>
                <w:color w:val="auto"/>
                <w:sz w:val="20"/>
                <w:szCs w:val="20"/>
              </w:rPr>
              <w:t xml:space="preserve"> kontaktowy</w:t>
            </w:r>
            <w:r w:rsidRPr="001F3060">
              <w:rPr>
                <w:rFonts w:ascii="Calibri Light" w:hAnsi="Calibri Light" w:cs="Arial"/>
                <w:b/>
                <w:color w:val="auto"/>
                <w:sz w:val="20"/>
                <w:szCs w:val="20"/>
              </w:rPr>
              <w:t>:</w:t>
            </w:r>
          </w:p>
        </w:tc>
        <w:tc>
          <w:tcPr>
            <w:tcW w:w="5636" w:type="dxa"/>
            <w:gridSpan w:val="2"/>
          </w:tcPr>
          <w:p w14:paraId="014E0892" w14:textId="77777777" w:rsidR="00292523" w:rsidRPr="001F3060" w:rsidRDefault="00292523" w:rsidP="00564165">
            <w:pPr>
              <w:pStyle w:val="Default"/>
              <w:rPr>
                <w:rFonts w:ascii="Calibri Light" w:hAnsi="Calibri Light"/>
                <w:bCs/>
                <w:color w:val="auto"/>
                <w:sz w:val="20"/>
                <w:szCs w:val="20"/>
              </w:rPr>
            </w:pPr>
          </w:p>
        </w:tc>
      </w:tr>
      <w:tr w:rsidR="00424584" w:rsidRPr="001F3060" w14:paraId="7D22AEE6" w14:textId="77777777" w:rsidTr="000C3FF4">
        <w:trPr>
          <w:trHeight w:hRule="exact" w:val="335"/>
        </w:trPr>
        <w:tc>
          <w:tcPr>
            <w:tcW w:w="3652" w:type="dxa"/>
            <w:shd w:val="clear" w:color="auto" w:fill="E7E6E6"/>
          </w:tcPr>
          <w:p w14:paraId="33A687AF" w14:textId="59EDA003" w:rsidR="00424584" w:rsidRPr="001F3060" w:rsidRDefault="00424584" w:rsidP="00564165">
            <w:pPr>
              <w:pStyle w:val="Default"/>
              <w:rPr>
                <w:rFonts w:ascii="Calibri Light" w:hAnsi="Calibri Light" w:cs="Arial"/>
                <w:b/>
                <w:color w:val="auto"/>
                <w:sz w:val="20"/>
                <w:szCs w:val="20"/>
              </w:rPr>
            </w:pPr>
            <w:r w:rsidRPr="001F3060">
              <w:rPr>
                <w:rFonts w:ascii="Calibri Light" w:hAnsi="Calibri Light" w:cs="Arial"/>
                <w:b/>
                <w:color w:val="auto"/>
                <w:sz w:val="20"/>
                <w:szCs w:val="20"/>
              </w:rPr>
              <w:t>Adre</w:t>
            </w:r>
            <w:r w:rsidR="00935949" w:rsidRPr="001F3060">
              <w:rPr>
                <w:rFonts w:ascii="Calibri Light" w:hAnsi="Calibri Light" w:cs="Arial"/>
                <w:b/>
                <w:color w:val="auto"/>
                <w:sz w:val="20"/>
                <w:szCs w:val="20"/>
              </w:rPr>
              <w:t>s e-mail w spraw</w:t>
            </w:r>
            <w:r w:rsidR="008956F0">
              <w:rPr>
                <w:rFonts w:ascii="Calibri Light" w:hAnsi="Calibri Light" w:cs="Arial"/>
                <w:b/>
                <w:color w:val="auto"/>
                <w:sz w:val="20"/>
                <w:szCs w:val="20"/>
              </w:rPr>
              <w:t>ie zamówienia:</w:t>
            </w:r>
          </w:p>
        </w:tc>
        <w:tc>
          <w:tcPr>
            <w:tcW w:w="5636" w:type="dxa"/>
            <w:gridSpan w:val="2"/>
          </w:tcPr>
          <w:p w14:paraId="16B01BAE" w14:textId="77777777" w:rsidR="00424584" w:rsidRPr="001F3060" w:rsidRDefault="00424584" w:rsidP="00564165">
            <w:pPr>
              <w:pStyle w:val="Default"/>
              <w:rPr>
                <w:rFonts w:ascii="Calibri Light" w:hAnsi="Calibri Light"/>
                <w:bCs/>
                <w:color w:val="auto"/>
                <w:sz w:val="20"/>
                <w:szCs w:val="20"/>
              </w:rPr>
            </w:pPr>
          </w:p>
        </w:tc>
      </w:tr>
      <w:tr w:rsidR="00292523" w:rsidRPr="001F3060" w14:paraId="02AF6414" w14:textId="77777777" w:rsidTr="000C3FF4">
        <w:trPr>
          <w:trHeight w:hRule="exact" w:val="284"/>
        </w:trPr>
        <w:tc>
          <w:tcPr>
            <w:tcW w:w="3652" w:type="dxa"/>
            <w:shd w:val="clear" w:color="auto" w:fill="E7E6E6"/>
          </w:tcPr>
          <w:p w14:paraId="369C9718" w14:textId="77777777" w:rsidR="00292523" w:rsidRPr="001F3060" w:rsidRDefault="0014794C" w:rsidP="00564165">
            <w:pPr>
              <w:pStyle w:val="Default"/>
              <w:rPr>
                <w:rFonts w:ascii="Calibri Light" w:hAnsi="Calibri Light" w:cs="Arial"/>
                <w:b/>
                <w:color w:val="auto"/>
                <w:sz w:val="20"/>
                <w:szCs w:val="20"/>
              </w:rPr>
            </w:pPr>
            <w:r w:rsidRPr="001F3060">
              <w:rPr>
                <w:rFonts w:ascii="Calibri Light" w:hAnsi="Calibri Light" w:cs="Arial"/>
                <w:b/>
                <w:color w:val="auto"/>
                <w:sz w:val="20"/>
                <w:szCs w:val="20"/>
              </w:rPr>
              <w:t>Osoba do kontaktów:</w:t>
            </w:r>
          </w:p>
        </w:tc>
        <w:tc>
          <w:tcPr>
            <w:tcW w:w="5636" w:type="dxa"/>
            <w:gridSpan w:val="2"/>
          </w:tcPr>
          <w:p w14:paraId="305D3462" w14:textId="77777777" w:rsidR="00292523" w:rsidRPr="001F3060" w:rsidRDefault="00292523" w:rsidP="00564165">
            <w:pPr>
              <w:pStyle w:val="Default"/>
              <w:rPr>
                <w:rFonts w:ascii="Calibri Light" w:hAnsi="Calibri Light"/>
                <w:bCs/>
                <w:color w:val="auto"/>
                <w:sz w:val="20"/>
                <w:szCs w:val="20"/>
              </w:rPr>
            </w:pPr>
          </w:p>
        </w:tc>
      </w:tr>
      <w:tr w:rsidR="00292523" w:rsidRPr="001F3060" w14:paraId="54FA9477" w14:textId="77777777" w:rsidTr="000C3FF4">
        <w:trPr>
          <w:trHeight w:val="170"/>
        </w:trPr>
        <w:tc>
          <w:tcPr>
            <w:tcW w:w="9288" w:type="dxa"/>
            <w:gridSpan w:val="3"/>
            <w:shd w:val="clear" w:color="auto" w:fill="F2F2F2"/>
          </w:tcPr>
          <w:p w14:paraId="1D9F09E4" w14:textId="77777777" w:rsidR="00292523" w:rsidRPr="00DF1E58" w:rsidRDefault="00FE076F" w:rsidP="00564165">
            <w:pPr>
              <w:spacing w:after="0" w:line="240" w:lineRule="auto"/>
              <w:jc w:val="center"/>
              <w:rPr>
                <w:rFonts w:ascii="Calibri Light" w:hAnsi="Calibri Light" w:cs="Calibri Light"/>
                <w:b/>
                <w:sz w:val="20"/>
                <w:szCs w:val="20"/>
              </w:rPr>
            </w:pPr>
            <w:r w:rsidRPr="00DF1E58">
              <w:rPr>
                <w:rFonts w:ascii="Calibri Light" w:hAnsi="Calibri Light" w:cs="Calibri Light"/>
                <w:b/>
                <w:sz w:val="20"/>
                <w:szCs w:val="20"/>
              </w:rPr>
              <w:t>Cena ofertowa</w:t>
            </w:r>
            <w:r w:rsidR="00B6577E" w:rsidRPr="00DF1E58">
              <w:rPr>
                <w:rFonts w:ascii="Calibri Light" w:hAnsi="Calibri Light" w:cs="Calibri Light"/>
                <w:b/>
                <w:sz w:val="20"/>
                <w:szCs w:val="20"/>
              </w:rPr>
              <w:t xml:space="preserve"> (</w:t>
            </w:r>
            <w:r w:rsidR="00B6577E" w:rsidRPr="00DF1E58">
              <w:rPr>
                <w:rFonts w:ascii="Calibri Light" w:hAnsi="Calibri Light" w:cs="Calibri Light"/>
                <w:b/>
                <w:bCs/>
                <w:sz w:val="20"/>
                <w:szCs w:val="20"/>
              </w:rPr>
              <w:t>Kryterium nr 1 – CENA</w:t>
            </w:r>
            <w:r w:rsidR="00B6577E" w:rsidRPr="00DF1E58">
              <w:rPr>
                <w:rFonts w:ascii="Calibri Light" w:hAnsi="Calibri Light" w:cs="Calibri Light"/>
                <w:b/>
                <w:sz w:val="20"/>
                <w:szCs w:val="20"/>
              </w:rPr>
              <w:t>)</w:t>
            </w:r>
            <w:r w:rsidR="00292523" w:rsidRPr="00DF1E58">
              <w:rPr>
                <w:rFonts w:ascii="Calibri Light" w:hAnsi="Calibri Light" w:cs="Calibri Light"/>
                <w:b/>
                <w:sz w:val="20"/>
                <w:szCs w:val="20"/>
              </w:rPr>
              <w:t>:</w:t>
            </w:r>
          </w:p>
          <w:p w14:paraId="592B6CB2" w14:textId="56390914" w:rsidR="001C5207" w:rsidRDefault="001C5207" w:rsidP="00977F0E">
            <w:pPr>
              <w:spacing w:after="0" w:line="240" w:lineRule="auto"/>
              <w:jc w:val="center"/>
              <w:rPr>
                <w:rFonts w:ascii="Calibri Light" w:hAnsi="Calibri Light" w:cs="Calibri Light"/>
                <w:b/>
                <w:sz w:val="20"/>
                <w:szCs w:val="20"/>
              </w:rPr>
            </w:pPr>
            <w:r w:rsidRPr="00DF1E58">
              <w:rPr>
                <w:rFonts w:ascii="Calibri Light" w:hAnsi="Calibri Light" w:cs="Calibri Light"/>
                <w:b/>
                <w:sz w:val="20"/>
                <w:szCs w:val="20"/>
              </w:rPr>
              <w:t>(</w:t>
            </w:r>
            <w:r w:rsidR="000C3FF4" w:rsidRPr="00875774">
              <w:rPr>
                <w:rFonts w:ascii="Calibri Light" w:hAnsi="Calibri Light" w:cs="Calibri Light"/>
                <w:sz w:val="20"/>
                <w:szCs w:val="20"/>
              </w:rPr>
              <w:t xml:space="preserve"> </w:t>
            </w:r>
            <w:r w:rsidR="00E24BB5">
              <w:t xml:space="preserve"> </w:t>
            </w:r>
            <w:r w:rsidR="00E24BB5" w:rsidRPr="00E24BB5">
              <w:rPr>
                <w:rFonts w:ascii="Calibri Light" w:hAnsi="Calibri Light" w:cs="Calibri Light"/>
                <w:sz w:val="20"/>
                <w:szCs w:val="20"/>
              </w:rPr>
              <w:t>Dostawa wizyjnych systemów oceny przebiegu procesu wtryskiwania tworzyw polimerowych  dla  ALKAZ PLASTICS S.A.</w:t>
            </w:r>
            <w:r w:rsidR="00D462B1">
              <w:rPr>
                <w:rFonts w:ascii="Calibri Light" w:hAnsi="Calibri Light" w:cs="Calibri Light"/>
                <w:b/>
                <w:sz w:val="20"/>
                <w:szCs w:val="20"/>
              </w:rPr>
              <w:t>)</w:t>
            </w:r>
          </w:p>
          <w:p w14:paraId="794B3343" w14:textId="3E0AFD34" w:rsidR="000C3FF4" w:rsidRPr="001F3060" w:rsidRDefault="000C3FF4" w:rsidP="00977F0E">
            <w:pPr>
              <w:spacing w:after="0" w:line="240" w:lineRule="auto"/>
              <w:jc w:val="center"/>
              <w:rPr>
                <w:rFonts w:ascii="Calibri Light" w:hAnsi="Calibri Light"/>
                <w:b/>
                <w:sz w:val="20"/>
                <w:szCs w:val="20"/>
              </w:rPr>
            </w:pPr>
          </w:p>
        </w:tc>
      </w:tr>
      <w:tr w:rsidR="00101745" w:rsidRPr="001F3060" w14:paraId="1784B702" w14:textId="77777777" w:rsidTr="000C3FF4">
        <w:trPr>
          <w:trHeight w:val="70"/>
        </w:trPr>
        <w:tc>
          <w:tcPr>
            <w:tcW w:w="4928" w:type="dxa"/>
            <w:gridSpan w:val="2"/>
            <w:shd w:val="clear" w:color="auto" w:fill="E7E6E6"/>
            <w:vAlign w:val="center"/>
          </w:tcPr>
          <w:p w14:paraId="2C1E6E47" w14:textId="77777777" w:rsidR="00101745" w:rsidRPr="001F3060" w:rsidRDefault="00101745" w:rsidP="00564165">
            <w:pPr>
              <w:pStyle w:val="Default"/>
              <w:jc w:val="center"/>
              <w:rPr>
                <w:rFonts w:ascii="Calibri Light" w:hAnsi="Calibri Light"/>
                <w:b/>
                <w:color w:val="auto"/>
                <w:sz w:val="20"/>
                <w:szCs w:val="20"/>
              </w:rPr>
            </w:pPr>
            <w:r>
              <w:rPr>
                <w:rFonts w:ascii="Calibri Light" w:hAnsi="Calibri Light"/>
                <w:b/>
                <w:color w:val="auto"/>
                <w:sz w:val="20"/>
                <w:szCs w:val="20"/>
              </w:rPr>
              <w:t>w</w:t>
            </w:r>
            <w:r w:rsidRPr="001F3060">
              <w:rPr>
                <w:rFonts w:ascii="Calibri Light" w:hAnsi="Calibri Light"/>
                <w:b/>
                <w:color w:val="auto"/>
                <w:sz w:val="20"/>
                <w:szCs w:val="20"/>
              </w:rPr>
              <w:t>artość łączna:</w:t>
            </w:r>
          </w:p>
        </w:tc>
        <w:tc>
          <w:tcPr>
            <w:tcW w:w="4360" w:type="dxa"/>
            <w:shd w:val="clear" w:color="auto" w:fill="E7E6E6"/>
            <w:vAlign w:val="center"/>
          </w:tcPr>
          <w:p w14:paraId="2679537D" w14:textId="77777777" w:rsidR="00101745" w:rsidRPr="001F3060" w:rsidRDefault="00101745" w:rsidP="00564165">
            <w:pPr>
              <w:pStyle w:val="Default"/>
              <w:jc w:val="center"/>
              <w:rPr>
                <w:rFonts w:ascii="Calibri Light" w:hAnsi="Calibri Light"/>
                <w:b/>
                <w:bCs/>
                <w:color w:val="auto"/>
                <w:sz w:val="20"/>
                <w:szCs w:val="20"/>
              </w:rPr>
            </w:pPr>
            <w:r w:rsidRPr="001F3060">
              <w:rPr>
                <w:rFonts w:ascii="Calibri Light" w:hAnsi="Calibri Light"/>
                <w:b/>
                <w:bCs/>
                <w:color w:val="auto"/>
                <w:sz w:val="20"/>
                <w:szCs w:val="20"/>
              </w:rPr>
              <w:t>słownie:</w:t>
            </w:r>
          </w:p>
        </w:tc>
      </w:tr>
      <w:tr w:rsidR="00101745" w:rsidRPr="001F3060" w14:paraId="1374DB1F" w14:textId="77777777" w:rsidTr="000C3FF4">
        <w:trPr>
          <w:trHeight w:val="284"/>
        </w:trPr>
        <w:tc>
          <w:tcPr>
            <w:tcW w:w="3652" w:type="dxa"/>
          </w:tcPr>
          <w:p w14:paraId="596D7DF9" w14:textId="77777777" w:rsidR="00101745" w:rsidRPr="00B00C87" w:rsidRDefault="00101745" w:rsidP="00564165">
            <w:pPr>
              <w:pStyle w:val="Default"/>
              <w:rPr>
                <w:rFonts w:ascii="Calibri Light" w:hAnsi="Calibri Light"/>
                <w:i/>
                <w:color w:val="808080"/>
                <w:sz w:val="20"/>
                <w:szCs w:val="20"/>
              </w:rPr>
            </w:pPr>
            <w:r w:rsidRPr="00B00C87">
              <w:rPr>
                <w:rFonts w:ascii="Calibri Light" w:hAnsi="Calibri Light"/>
                <w:i/>
                <w:color w:val="808080"/>
                <w:sz w:val="20"/>
                <w:szCs w:val="20"/>
              </w:rPr>
              <w:t>(kwota, do 2 miejsc po przecinku):</w:t>
            </w:r>
          </w:p>
        </w:tc>
        <w:tc>
          <w:tcPr>
            <w:tcW w:w="1276" w:type="dxa"/>
            <w:shd w:val="clear" w:color="auto" w:fill="E7E6E6"/>
          </w:tcPr>
          <w:p w14:paraId="2221CA56" w14:textId="3552F1A7" w:rsidR="00101745" w:rsidRDefault="000C3FF4" w:rsidP="00564165">
            <w:pPr>
              <w:pStyle w:val="Default"/>
              <w:rPr>
                <w:rFonts w:ascii="Calibri Light" w:hAnsi="Calibri Light"/>
                <w:bCs/>
                <w:color w:val="808080"/>
                <w:sz w:val="20"/>
                <w:szCs w:val="20"/>
              </w:rPr>
            </w:pPr>
            <w:r w:rsidRPr="00B00C87">
              <w:rPr>
                <w:rFonts w:ascii="Calibri Light" w:hAnsi="Calibri Light"/>
                <w:bCs/>
                <w:color w:val="808080"/>
                <w:sz w:val="20"/>
                <w:szCs w:val="20"/>
              </w:rPr>
              <w:t>N</w:t>
            </w:r>
            <w:r w:rsidR="00101745" w:rsidRPr="00B00C87">
              <w:rPr>
                <w:rFonts w:ascii="Calibri Light" w:hAnsi="Calibri Light"/>
                <w:bCs/>
                <w:color w:val="808080"/>
                <w:sz w:val="20"/>
                <w:szCs w:val="20"/>
              </w:rPr>
              <w:t>etto</w:t>
            </w:r>
          </w:p>
          <w:p w14:paraId="5886A6C7" w14:textId="77777777" w:rsidR="000C3FF4" w:rsidRPr="00B00C87" w:rsidRDefault="000C3FF4" w:rsidP="00564165">
            <w:pPr>
              <w:pStyle w:val="Default"/>
              <w:rPr>
                <w:rFonts w:ascii="Calibri Light" w:hAnsi="Calibri Light"/>
                <w:bCs/>
                <w:color w:val="808080"/>
                <w:sz w:val="20"/>
                <w:szCs w:val="20"/>
              </w:rPr>
            </w:pPr>
          </w:p>
        </w:tc>
        <w:tc>
          <w:tcPr>
            <w:tcW w:w="4360" w:type="dxa"/>
          </w:tcPr>
          <w:p w14:paraId="40B8FAA8" w14:textId="77777777" w:rsidR="00101745" w:rsidRPr="00B00C87" w:rsidRDefault="00101745" w:rsidP="00564165">
            <w:pPr>
              <w:pStyle w:val="Default"/>
              <w:rPr>
                <w:rFonts w:ascii="Calibri Light" w:hAnsi="Calibri Light"/>
                <w:i/>
                <w:color w:val="808080"/>
                <w:sz w:val="20"/>
                <w:szCs w:val="20"/>
              </w:rPr>
            </w:pPr>
            <w:r w:rsidRPr="00B00C87">
              <w:rPr>
                <w:rFonts w:ascii="Calibri Light" w:hAnsi="Calibri Light"/>
                <w:i/>
                <w:color w:val="808080"/>
                <w:sz w:val="20"/>
                <w:szCs w:val="20"/>
              </w:rPr>
              <w:t>(kwota, do 2 miejsc po przecinku):</w:t>
            </w:r>
          </w:p>
        </w:tc>
      </w:tr>
      <w:tr w:rsidR="00101745" w:rsidRPr="001F3060" w14:paraId="403452FA" w14:textId="77777777" w:rsidTr="000C3FF4">
        <w:trPr>
          <w:trHeight w:val="203"/>
        </w:trPr>
        <w:tc>
          <w:tcPr>
            <w:tcW w:w="3652" w:type="dxa"/>
          </w:tcPr>
          <w:p w14:paraId="0506F0CF" w14:textId="77777777" w:rsidR="00101745" w:rsidRPr="00B00C87" w:rsidRDefault="00101745" w:rsidP="00564165">
            <w:pPr>
              <w:pStyle w:val="Default"/>
              <w:rPr>
                <w:rFonts w:ascii="Calibri Light" w:hAnsi="Calibri Light"/>
                <w:b/>
                <w:color w:val="808080"/>
                <w:sz w:val="20"/>
                <w:szCs w:val="20"/>
              </w:rPr>
            </w:pPr>
            <w:r w:rsidRPr="00B00C87">
              <w:rPr>
                <w:rFonts w:ascii="Calibri Light" w:hAnsi="Calibri Light"/>
                <w:i/>
                <w:color w:val="808080"/>
                <w:sz w:val="20"/>
                <w:szCs w:val="20"/>
              </w:rPr>
              <w:t>(kwota, do 2 miejsc po przecinku):</w:t>
            </w:r>
          </w:p>
        </w:tc>
        <w:tc>
          <w:tcPr>
            <w:tcW w:w="1276" w:type="dxa"/>
            <w:shd w:val="clear" w:color="auto" w:fill="E7E6E6"/>
          </w:tcPr>
          <w:p w14:paraId="7FFB2839" w14:textId="77777777" w:rsidR="00101745" w:rsidRDefault="00101745" w:rsidP="00564165">
            <w:pPr>
              <w:pStyle w:val="Default"/>
              <w:rPr>
                <w:rFonts w:ascii="Calibri Light" w:hAnsi="Calibri Light"/>
                <w:bCs/>
                <w:color w:val="808080"/>
                <w:sz w:val="20"/>
                <w:szCs w:val="20"/>
              </w:rPr>
            </w:pPr>
            <w:r w:rsidRPr="00B00C87">
              <w:rPr>
                <w:rFonts w:ascii="Calibri Light" w:hAnsi="Calibri Light"/>
                <w:bCs/>
                <w:color w:val="808080"/>
                <w:sz w:val="20"/>
                <w:szCs w:val="20"/>
              </w:rPr>
              <w:t>podatek VAT</w:t>
            </w:r>
          </w:p>
          <w:p w14:paraId="7650DFAE" w14:textId="77777777" w:rsidR="000C3FF4" w:rsidRPr="00B00C87" w:rsidRDefault="000C3FF4" w:rsidP="00564165">
            <w:pPr>
              <w:pStyle w:val="Default"/>
              <w:rPr>
                <w:rFonts w:ascii="Calibri Light" w:hAnsi="Calibri Light"/>
                <w:bCs/>
                <w:color w:val="808080"/>
                <w:sz w:val="20"/>
                <w:szCs w:val="20"/>
              </w:rPr>
            </w:pPr>
          </w:p>
        </w:tc>
        <w:tc>
          <w:tcPr>
            <w:tcW w:w="4360" w:type="dxa"/>
          </w:tcPr>
          <w:p w14:paraId="17A2160B" w14:textId="77777777" w:rsidR="00101745" w:rsidRPr="00B00C87" w:rsidRDefault="00101745" w:rsidP="00564165">
            <w:pPr>
              <w:pStyle w:val="Default"/>
              <w:rPr>
                <w:rFonts w:ascii="Calibri Light" w:hAnsi="Calibri Light"/>
                <w:b/>
                <w:color w:val="808080"/>
                <w:sz w:val="20"/>
                <w:szCs w:val="20"/>
              </w:rPr>
            </w:pPr>
            <w:r w:rsidRPr="00B00C87">
              <w:rPr>
                <w:rFonts w:ascii="Calibri Light" w:hAnsi="Calibri Light"/>
                <w:i/>
                <w:color w:val="808080"/>
                <w:sz w:val="20"/>
                <w:szCs w:val="20"/>
              </w:rPr>
              <w:t>(kwota, do 2 miejsc po przecinku):</w:t>
            </w:r>
          </w:p>
        </w:tc>
      </w:tr>
      <w:tr w:rsidR="00101745" w:rsidRPr="001F3060" w14:paraId="102EED59" w14:textId="77777777" w:rsidTr="000C3FF4">
        <w:trPr>
          <w:trHeight w:val="284"/>
        </w:trPr>
        <w:tc>
          <w:tcPr>
            <w:tcW w:w="3652" w:type="dxa"/>
          </w:tcPr>
          <w:p w14:paraId="32601664" w14:textId="77777777" w:rsidR="00101745" w:rsidRPr="00B00C87" w:rsidRDefault="00101745" w:rsidP="00564165">
            <w:pPr>
              <w:pStyle w:val="Default"/>
              <w:rPr>
                <w:rFonts w:ascii="Calibri Light" w:hAnsi="Calibri Light"/>
                <w:b/>
                <w:color w:val="808080"/>
                <w:sz w:val="20"/>
                <w:szCs w:val="20"/>
              </w:rPr>
            </w:pPr>
            <w:r w:rsidRPr="00B00C87">
              <w:rPr>
                <w:rFonts w:ascii="Calibri Light" w:hAnsi="Calibri Light"/>
                <w:i/>
                <w:color w:val="808080"/>
                <w:sz w:val="20"/>
                <w:szCs w:val="20"/>
              </w:rPr>
              <w:t>(kwota, do 2 miejsc po przecinku):</w:t>
            </w:r>
          </w:p>
        </w:tc>
        <w:tc>
          <w:tcPr>
            <w:tcW w:w="1276" w:type="dxa"/>
            <w:shd w:val="clear" w:color="auto" w:fill="E7E6E6"/>
          </w:tcPr>
          <w:p w14:paraId="64C64B90" w14:textId="0FA783EF" w:rsidR="00101745" w:rsidRDefault="000C3FF4" w:rsidP="00564165">
            <w:pPr>
              <w:pStyle w:val="Default"/>
              <w:rPr>
                <w:rFonts w:ascii="Calibri Light" w:hAnsi="Calibri Light"/>
                <w:bCs/>
                <w:color w:val="808080"/>
                <w:sz w:val="20"/>
                <w:szCs w:val="20"/>
              </w:rPr>
            </w:pPr>
            <w:r w:rsidRPr="00B00C87">
              <w:rPr>
                <w:rFonts w:ascii="Calibri Light" w:hAnsi="Calibri Light"/>
                <w:bCs/>
                <w:color w:val="808080"/>
                <w:sz w:val="20"/>
                <w:szCs w:val="20"/>
              </w:rPr>
              <w:t>B</w:t>
            </w:r>
            <w:r w:rsidR="00101745" w:rsidRPr="00B00C87">
              <w:rPr>
                <w:rFonts w:ascii="Calibri Light" w:hAnsi="Calibri Light"/>
                <w:bCs/>
                <w:color w:val="808080"/>
                <w:sz w:val="20"/>
                <w:szCs w:val="20"/>
              </w:rPr>
              <w:t>rutto</w:t>
            </w:r>
          </w:p>
          <w:p w14:paraId="2B47BE71" w14:textId="77777777" w:rsidR="000C3FF4" w:rsidRPr="00B00C87" w:rsidRDefault="000C3FF4" w:rsidP="00564165">
            <w:pPr>
              <w:pStyle w:val="Default"/>
              <w:rPr>
                <w:rFonts w:ascii="Calibri Light" w:hAnsi="Calibri Light"/>
                <w:bCs/>
                <w:color w:val="808080"/>
                <w:sz w:val="20"/>
                <w:szCs w:val="20"/>
              </w:rPr>
            </w:pPr>
          </w:p>
        </w:tc>
        <w:tc>
          <w:tcPr>
            <w:tcW w:w="4360" w:type="dxa"/>
          </w:tcPr>
          <w:p w14:paraId="7A61ACCB" w14:textId="77777777" w:rsidR="00101745" w:rsidRPr="00B00C87" w:rsidRDefault="00101745" w:rsidP="00564165">
            <w:pPr>
              <w:pStyle w:val="Default"/>
              <w:rPr>
                <w:rFonts w:ascii="Calibri Light" w:hAnsi="Calibri Light"/>
                <w:b/>
                <w:color w:val="808080"/>
                <w:sz w:val="20"/>
                <w:szCs w:val="20"/>
              </w:rPr>
            </w:pPr>
            <w:r w:rsidRPr="00B00C87">
              <w:rPr>
                <w:rFonts w:ascii="Calibri Light" w:hAnsi="Calibri Light"/>
                <w:i/>
                <w:color w:val="808080"/>
                <w:sz w:val="20"/>
                <w:szCs w:val="20"/>
              </w:rPr>
              <w:t>(kwota, do 2 miejsc po przecinku):</w:t>
            </w:r>
          </w:p>
        </w:tc>
      </w:tr>
      <w:tr w:rsidR="002A666B" w:rsidRPr="001F3060" w14:paraId="395393FD" w14:textId="77777777" w:rsidTr="000C3FF4">
        <w:trPr>
          <w:trHeight w:val="284"/>
        </w:trPr>
        <w:tc>
          <w:tcPr>
            <w:tcW w:w="3652" w:type="dxa"/>
            <w:shd w:val="clear" w:color="auto" w:fill="E7E6E6"/>
          </w:tcPr>
          <w:p w14:paraId="73541DB6" w14:textId="77777777" w:rsidR="002A666B" w:rsidRPr="00313C04" w:rsidRDefault="002A666B" w:rsidP="00564165">
            <w:pPr>
              <w:pStyle w:val="Default"/>
              <w:jc w:val="right"/>
              <w:rPr>
                <w:rFonts w:ascii="Calibri Light" w:hAnsi="Calibri Light"/>
                <w:b/>
                <w:color w:val="auto"/>
                <w:sz w:val="20"/>
                <w:szCs w:val="20"/>
              </w:rPr>
            </w:pPr>
            <w:r w:rsidRPr="00313C04">
              <w:rPr>
                <w:rFonts w:ascii="Calibri Light" w:hAnsi="Calibri Light"/>
                <w:b/>
                <w:color w:val="auto"/>
                <w:sz w:val="20"/>
                <w:szCs w:val="20"/>
              </w:rPr>
              <w:t>Powyższe wartości wyrażono w walucie:</w:t>
            </w:r>
          </w:p>
        </w:tc>
        <w:tc>
          <w:tcPr>
            <w:tcW w:w="5636" w:type="dxa"/>
            <w:gridSpan w:val="2"/>
            <w:shd w:val="clear" w:color="auto" w:fill="E7E6E6"/>
          </w:tcPr>
          <w:p w14:paraId="7F6F7B49" w14:textId="77777777" w:rsidR="002A666B" w:rsidRDefault="002A666B" w:rsidP="00564165">
            <w:pPr>
              <w:pStyle w:val="Default"/>
              <w:rPr>
                <w:rFonts w:ascii="Calibri Light" w:hAnsi="Calibri Light"/>
                <w:i/>
                <w:color w:val="808080"/>
                <w:sz w:val="20"/>
                <w:szCs w:val="20"/>
              </w:rPr>
            </w:pPr>
            <w:r w:rsidRPr="00485DCC">
              <w:rPr>
                <w:rFonts w:ascii="Calibri Light" w:hAnsi="Calibri Light"/>
                <w:i/>
                <w:color w:val="808080"/>
                <w:sz w:val="20"/>
                <w:szCs w:val="20"/>
              </w:rPr>
              <w:t>PLN</w:t>
            </w:r>
            <w:r w:rsidR="00485DCC" w:rsidRPr="00485DCC">
              <w:rPr>
                <w:rFonts w:ascii="Calibri Light" w:hAnsi="Calibri Light"/>
                <w:i/>
                <w:color w:val="808080"/>
                <w:sz w:val="20"/>
                <w:szCs w:val="20"/>
              </w:rPr>
              <w:t>/EUR/USD/inne</w:t>
            </w:r>
          </w:p>
          <w:p w14:paraId="7D04B9A9" w14:textId="03FD6526" w:rsidR="000C3FF4" w:rsidRPr="00485DCC" w:rsidRDefault="000C3FF4" w:rsidP="00564165">
            <w:pPr>
              <w:pStyle w:val="Default"/>
              <w:rPr>
                <w:rFonts w:ascii="Calibri Light" w:hAnsi="Calibri Light"/>
                <w:i/>
                <w:color w:val="808080"/>
                <w:sz w:val="20"/>
                <w:szCs w:val="20"/>
              </w:rPr>
            </w:pPr>
          </w:p>
        </w:tc>
      </w:tr>
      <w:tr w:rsidR="00DD1DE4" w:rsidRPr="001F3060" w14:paraId="0AF2D1BC" w14:textId="77777777" w:rsidTr="00DD1DE4">
        <w:trPr>
          <w:trHeight w:val="284"/>
        </w:trPr>
        <w:tc>
          <w:tcPr>
            <w:tcW w:w="9288" w:type="dxa"/>
            <w:gridSpan w:val="3"/>
            <w:shd w:val="clear" w:color="auto" w:fill="FFFFFF" w:themeFill="background1"/>
          </w:tcPr>
          <w:tbl>
            <w:tblPr>
              <w:tblpPr w:leftFromText="141" w:rightFromText="141" w:vertAnchor="text" w:tblpY="1"/>
              <w:tblOverlap w:val="neve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288"/>
            </w:tblGrid>
            <w:tr w:rsidR="00DD1DE4" w:rsidRPr="00485DCC" w14:paraId="44AE0E5C" w14:textId="77777777" w:rsidTr="00C33525">
              <w:trPr>
                <w:trHeight w:val="284"/>
              </w:trPr>
              <w:tc>
                <w:tcPr>
                  <w:tcW w:w="9288" w:type="dxa"/>
                </w:tcPr>
                <w:p w14:paraId="1F1D5E0E" w14:textId="77777777" w:rsidR="00DD1DE4" w:rsidRPr="00485DCC" w:rsidRDefault="00DD1DE4" w:rsidP="00DD1DE4">
                  <w:pPr>
                    <w:pStyle w:val="Default"/>
                    <w:rPr>
                      <w:rFonts w:ascii="Calibri Light" w:hAnsi="Calibri Light"/>
                      <w:i/>
                      <w:color w:val="808080"/>
                      <w:sz w:val="20"/>
                      <w:szCs w:val="20"/>
                    </w:rPr>
                  </w:pPr>
                  <w:r w:rsidRPr="000855D5">
                    <w:rPr>
                      <w:rFonts w:ascii="Calibri Light" w:hAnsi="Calibri Light"/>
                      <w:i/>
                      <w:color w:val="auto"/>
                      <w:sz w:val="20"/>
                      <w:szCs w:val="20"/>
                    </w:rPr>
                    <w:t>W tym:</w:t>
                  </w:r>
                </w:p>
              </w:tc>
            </w:tr>
            <w:tr w:rsidR="00DD1DE4" w:rsidRPr="00485DCC" w14:paraId="4E72A280" w14:textId="77777777" w:rsidTr="00C33525">
              <w:trPr>
                <w:trHeight w:val="284"/>
              </w:trPr>
              <w:tc>
                <w:tcPr>
                  <w:tcW w:w="9288" w:type="dxa"/>
                </w:tcPr>
                <w:tbl>
                  <w:tblPr>
                    <w:tblW w:w="8517" w:type="dxa"/>
                    <w:tblInd w:w="12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4A0" w:firstRow="1" w:lastRow="0" w:firstColumn="1" w:lastColumn="0" w:noHBand="0" w:noVBand="1"/>
                  </w:tblPr>
                  <w:tblGrid>
                    <w:gridCol w:w="2021"/>
                    <w:gridCol w:w="1472"/>
                    <w:gridCol w:w="1202"/>
                    <w:gridCol w:w="1983"/>
                    <w:gridCol w:w="1839"/>
                  </w:tblGrid>
                  <w:tr w:rsidR="00DD1DE4" w14:paraId="5ECC995D" w14:textId="77777777" w:rsidTr="00C33525">
                    <w:tc>
                      <w:tcPr>
                        <w:tcW w:w="2021" w:type="dxa"/>
                        <w:tcBorders>
                          <w:top w:val="single" w:sz="2" w:space="0" w:color="000000"/>
                          <w:left w:val="single" w:sz="2" w:space="0" w:color="000000"/>
                          <w:bottom w:val="single" w:sz="2" w:space="0" w:color="000000"/>
                          <w:right w:val="single" w:sz="2" w:space="0" w:color="000000"/>
                        </w:tcBorders>
                      </w:tcPr>
                      <w:p w14:paraId="6469C001" w14:textId="77777777" w:rsidR="00DD1DE4" w:rsidRDefault="00DD1DE4" w:rsidP="00DD1DE4">
                        <w:pPr>
                          <w:pStyle w:val="Zawartotabeli"/>
                          <w:framePr w:hSpace="141" w:wrap="around" w:vAnchor="text" w:hAnchor="text" w:y="1"/>
                          <w:snapToGrid w:val="0"/>
                          <w:suppressOverlap/>
                          <w:jc w:val="center"/>
                          <w:rPr>
                            <w:rFonts w:ascii="Calibri Light" w:hAnsi="Calibri Light" w:cs="Calibri Light"/>
                            <w:sz w:val="20"/>
                            <w:szCs w:val="20"/>
                          </w:rPr>
                        </w:pPr>
                        <w:r>
                          <w:rPr>
                            <w:rFonts w:ascii="Calibri Light" w:hAnsi="Calibri Light" w:cs="Calibri Light"/>
                            <w:sz w:val="20"/>
                            <w:szCs w:val="20"/>
                          </w:rPr>
                          <w:t>Nazwa</w:t>
                        </w:r>
                      </w:p>
                      <w:p w14:paraId="47F7C55F" w14:textId="77777777" w:rsidR="00DD1DE4" w:rsidRDefault="00DD1DE4" w:rsidP="00DD1DE4">
                        <w:pPr>
                          <w:pStyle w:val="Zawartotabeli"/>
                          <w:framePr w:hSpace="141" w:wrap="around" w:vAnchor="text" w:hAnchor="text" w:y="1"/>
                          <w:snapToGrid w:val="0"/>
                          <w:suppressOverlap/>
                          <w:jc w:val="center"/>
                          <w:rPr>
                            <w:rFonts w:ascii="Calibri Light" w:hAnsi="Calibri Light" w:cs="Calibri Light"/>
                            <w:sz w:val="20"/>
                            <w:szCs w:val="20"/>
                          </w:rPr>
                        </w:pPr>
                      </w:p>
                    </w:tc>
                    <w:tc>
                      <w:tcPr>
                        <w:tcW w:w="1472" w:type="dxa"/>
                        <w:tcBorders>
                          <w:top w:val="single" w:sz="2" w:space="0" w:color="000000"/>
                          <w:left w:val="single" w:sz="2" w:space="0" w:color="000000"/>
                          <w:bottom w:val="single" w:sz="2" w:space="0" w:color="000000"/>
                          <w:right w:val="single" w:sz="2" w:space="0" w:color="000000"/>
                        </w:tcBorders>
                        <w:hideMark/>
                      </w:tcPr>
                      <w:p w14:paraId="075BB3A5" w14:textId="77777777" w:rsidR="00DD1DE4" w:rsidRDefault="00DD1DE4" w:rsidP="00DD1DE4">
                        <w:pPr>
                          <w:pStyle w:val="Zawartotabeli"/>
                          <w:framePr w:hSpace="141" w:wrap="around" w:vAnchor="text" w:hAnchor="text" w:y="1"/>
                          <w:snapToGrid w:val="0"/>
                          <w:suppressOverlap/>
                          <w:jc w:val="center"/>
                          <w:rPr>
                            <w:rFonts w:ascii="Calibri Light" w:hAnsi="Calibri Light" w:cs="Calibri Light"/>
                            <w:sz w:val="20"/>
                            <w:szCs w:val="20"/>
                          </w:rPr>
                        </w:pPr>
                        <w:r>
                          <w:rPr>
                            <w:rFonts w:ascii="Calibri Light" w:hAnsi="Calibri Light" w:cs="Calibri Light"/>
                            <w:sz w:val="20"/>
                            <w:szCs w:val="20"/>
                          </w:rPr>
                          <w:t>Wartość</w:t>
                        </w:r>
                      </w:p>
                      <w:p w14:paraId="64076428" w14:textId="77777777" w:rsidR="00DD1DE4" w:rsidRDefault="00DD1DE4" w:rsidP="00DD1DE4">
                        <w:pPr>
                          <w:pStyle w:val="Zawartotabeli"/>
                          <w:framePr w:hSpace="141" w:wrap="around" w:vAnchor="text" w:hAnchor="text" w:y="1"/>
                          <w:snapToGrid w:val="0"/>
                          <w:suppressOverlap/>
                          <w:jc w:val="center"/>
                          <w:rPr>
                            <w:rFonts w:ascii="Calibri Light" w:hAnsi="Calibri Light" w:cs="Calibri Light"/>
                            <w:sz w:val="20"/>
                            <w:szCs w:val="20"/>
                          </w:rPr>
                        </w:pPr>
                        <w:r>
                          <w:rPr>
                            <w:rFonts w:ascii="Calibri Light" w:hAnsi="Calibri Light" w:cs="Calibri Light"/>
                            <w:sz w:val="20"/>
                            <w:szCs w:val="20"/>
                          </w:rPr>
                          <w:t>Netto:</w:t>
                        </w:r>
                      </w:p>
                    </w:tc>
                    <w:tc>
                      <w:tcPr>
                        <w:tcW w:w="1202" w:type="dxa"/>
                        <w:tcBorders>
                          <w:top w:val="single" w:sz="2" w:space="0" w:color="000000"/>
                          <w:left w:val="single" w:sz="2" w:space="0" w:color="000000"/>
                          <w:bottom w:val="single" w:sz="2" w:space="0" w:color="000000"/>
                          <w:right w:val="single" w:sz="2" w:space="0" w:color="000000"/>
                        </w:tcBorders>
                      </w:tcPr>
                      <w:p w14:paraId="0A9A3A9C" w14:textId="77777777" w:rsidR="00DD1DE4" w:rsidRDefault="00DD1DE4" w:rsidP="00DD1DE4">
                        <w:pPr>
                          <w:pStyle w:val="Zawartotabeli"/>
                          <w:framePr w:hSpace="141" w:wrap="around" w:vAnchor="text" w:hAnchor="text" w:y="1"/>
                          <w:snapToGrid w:val="0"/>
                          <w:suppressOverlap/>
                          <w:jc w:val="center"/>
                          <w:rPr>
                            <w:rFonts w:ascii="Calibri Light" w:hAnsi="Calibri Light" w:cs="Calibri Light"/>
                            <w:sz w:val="20"/>
                            <w:szCs w:val="20"/>
                          </w:rPr>
                        </w:pPr>
                        <w:r>
                          <w:rPr>
                            <w:rFonts w:ascii="Calibri Light" w:hAnsi="Calibri Light" w:cs="Calibri Light"/>
                            <w:sz w:val="20"/>
                            <w:szCs w:val="20"/>
                          </w:rPr>
                          <w:t>Stawka VAT:</w:t>
                        </w:r>
                      </w:p>
                    </w:tc>
                    <w:tc>
                      <w:tcPr>
                        <w:tcW w:w="1983" w:type="dxa"/>
                        <w:tcBorders>
                          <w:top w:val="single" w:sz="2" w:space="0" w:color="000000"/>
                          <w:left w:val="single" w:sz="2" w:space="0" w:color="000000"/>
                          <w:bottom w:val="single" w:sz="2" w:space="0" w:color="000000"/>
                          <w:right w:val="single" w:sz="2" w:space="0" w:color="000000"/>
                        </w:tcBorders>
                        <w:hideMark/>
                      </w:tcPr>
                      <w:p w14:paraId="59C7319C" w14:textId="77777777" w:rsidR="00DD1DE4" w:rsidRDefault="00DD1DE4" w:rsidP="00DD1DE4">
                        <w:pPr>
                          <w:pStyle w:val="Zawartotabeli"/>
                          <w:framePr w:hSpace="141" w:wrap="around" w:vAnchor="text" w:hAnchor="text" w:y="1"/>
                          <w:snapToGrid w:val="0"/>
                          <w:suppressOverlap/>
                          <w:jc w:val="center"/>
                          <w:rPr>
                            <w:rFonts w:ascii="Calibri Light" w:hAnsi="Calibri Light" w:cs="Calibri Light"/>
                            <w:sz w:val="20"/>
                            <w:szCs w:val="20"/>
                          </w:rPr>
                        </w:pPr>
                        <w:r>
                          <w:rPr>
                            <w:rFonts w:ascii="Calibri Light" w:hAnsi="Calibri Light" w:cs="Calibri Light"/>
                            <w:sz w:val="20"/>
                            <w:szCs w:val="20"/>
                          </w:rPr>
                          <w:t>Wartość Vat:</w:t>
                        </w:r>
                      </w:p>
                    </w:tc>
                    <w:tc>
                      <w:tcPr>
                        <w:tcW w:w="1839" w:type="dxa"/>
                        <w:tcBorders>
                          <w:top w:val="single" w:sz="2" w:space="0" w:color="000000"/>
                          <w:left w:val="single" w:sz="2" w:space="0" w:color="000000"/>
                          <w:bottom w:val="single" w:sz="2" w:space="0" w:color="000000"/>
                          <w:right w:val="single" w:sz="2" w:space="0" w:color="000000"/>
                        </w:tcBorders>
                        <w:hideMark/>
                      </w:tcPr>
                      <w:p w14:paraId="49C71DB0" w14:textId="77777777" w:rsidR="00DD1DE4" w:rsidRDefault="00DD1DE4" w:rsidP="00DD1DE4">
                        <w:pPr>
                          <w:pStyle w:val="Zawartotabeli"/>
                          <w:framePr w:hSpace="141" w:wrap="around" w:vAnchor="text" w:hAnchor="text" w:y="1"/>
                          <w:snapToGrid w:val="0"/>
                          <w:suppressOverlap/>
                          <w:jc w:val="center"/>
                          <w:rPr>
                            <w:rFonts w:ascii="Calibri Light" w:hAnsi="Calibri Light" w:cs="Calibri Light"/>
                            <w:sz w:val="20"/>
                            <w:szCs w:val="20"/>
                          </w:rPr>
                        </w:pPr>
                        <w:r>
                          <w:rPr>
                            <w:rFonts w:ascii="Calibri Light" w:hAnsi="Calibri Light" w:cs="Calibri Light"/>
                            <w:sz w:val="20"/>
                            <w:szCs w:val="20"/>
                          </w:rPr>
                          <w:t>Wartość</w:t>
                        </w:r>
                      </w:p>
                      <w:p w14:paraId="76CAD7FA" w14:textId="77777777" w:rsidR="00DD1DE4" w:rsidRDefault="00DD1DE4" w:rsidP="00DD1DE4">
                        <w:pPr>
                          <w:pStyle w:val="Zawartotabeli"/>
                          <w:framePr w:hSpace="141" w:wrap="around" w:vAnchor="text" w:hAnchor="text" w:y="1"/>
                          <w:suppressOverlap/>
                          <w:jc w:val="center"/>
                          <w:rPr>
                            <w:rFonts w:ascii="Calibri Light" w:hAnsi="Calibri Light" w:cs="Calibri Light"/>
                            <w:sz w:val="20"/>
                            <w:szCs w:val="20"/>
                          </w:rPr>
                        </w:pPr>
                        <w:r>
                          <w:rPr>
                            <w:rFonts w:ascii="Calibri Light" w:hAnsi="Calibri Light" w:cs="Calibri Light"/>
                            <w:sz w:val="20"/>
                            <w:szCs w:val="20"/>
                          </w:rPr>
                          <w:t>Brutto:</w:t>
                        </w:r>
                      </w:p>
                    </w:tc>
                  </w:tr>
                  <w:tr w:rsidR="00DD1DE4" w14:paraId="2FE7FCE0" w14:textId="77777777" w:rsidTr="00C33525">
                    <w:trPr>
                      <w:trHeight w:val="918"/>
                    </w:trPr>
                    <w:tc>
                      <w:tcPr>
                        <w:tcW w:w="2021" w:type="dxa"/>
                        <w:tcBorders>
                          <w:top w:val="single" w:sz="2" w:space="0" w:color="000000"/>
                          <w:left w:val="single" w:sz="2" w:space="0" w:color="000000"/>
                          <w:bottom w:val="single" w:sz="2" w:space="0" w:color="000000"/>
                          <w:right w:val="single" w:sz="2" w:space="0" w:color="000000"/>
                        </w:tcBorders>
                      </w:tcPr>
                      <w:p w14:paraId="6A247540" w14:textId="7977EE13" w:rsidR="00DD1DE4" w:rsidRPr="00DD1DE4" w:rsidRDefault="00DD1DE4" w:rsidP="00DD1DE4">
                        <w:pPr>
                          <w:framePr w:hSpace="141" w:wrap="around" w:vAnchor="text" w:hAnchor="text" w:y="1"/>
                          <w:numPr>
                            <w:ilvl w:val="0"/>
                            <w:numId w:val="27"/>
                          </w:numPr>
                          <w:suppressOverlap/>
                          <w:rPr>
                            <w:rFonts w:ascii="Calibri Light" w:hAnsi="Calibri Light" w:cs="Calibri Light"/>
                            <w:sz w:val="20"/>
                            <w:szCs w:val="20"/>
                          </w:rPr>
                        </w:pPr>
                        <w:r w:rsidRPr="00DD1DE4">
                          <w:rPr>
                            <w:rFonts w:ascii="Calibri Light" w:hAnsi="Calibri Light" w:cs="Calibri Light"/>
                            <w:sz w:val="20"/>
                            <w:szCs w:val="20"/>
                          </w:rPr>
                          <w:t xml:space="preserve">Wizyjny system oceny przebiegu procesu wtryskiwania tworzyw polimerowych – typ </w:t>
                        </w:r>
                        <w:r>
                          <w:rPr>
                            <w:rFonts w:ascii="Calibri Light" w:hAnsi="Calibri Light" w:cs="Calibri Light"/>
                            <w:sz w:val="20"/>
                            <w:szCs w:val="20"/>
                          </w:rPr>
                          <w:t>1</w:t>
                        </w:r>
                        <w:r w:rsidRPr="00DD1DE4">
                          <w:rPr>
                            <w:rFonts w:ascii="Calibri Light" w:hAnsi="Calibri Light" w:cs="Calibri Light"/>
                            <w:sz w:val="20"/>
                            <w:szCs w:val="20"/>
                          </w:rPr>
                          <w:t xml:space="preserve">, </w:t>
                        </w:r>
                        <w:r>
                          <w:rPr>
                            <w:rFonts w:ascii="Calibri Light" w:hAnsi="Calibri Light" w:cs="Calibri Light"/>
                            <w:sz w:val="20"/>
                            <w:szCs w:val="20"/>
                          </w:rPr>
                          <w:t>1</w:t>
                        </w:r>
                        <w:r w:rsidRPr="00DD1DE4">
                          <w:rPr>
                            <w:rFonts w:ascii="Calibri Light" w:hAnsi="Calibri Light" w:cs="Calibri Light"/>
                            <w:sz w:val="20"/>
                            <w:szCs w:val="20"/>
                          </w:rPr>
                          <w:t xml:space="preserve"> szt</w:t>
                        </w:r>
                      </w:p>
                    </w:tc>
                    <w:tc>
                      <w:tcPr>
                        <w:tcW w:w="1472" w:type="dxa"/>
                        <w:tcBorders>
                          <w:top w:val="single" w:sz="2" w:space="0" w:color="000000"/>
                          <w:left w:val="single" w:sz="2" w:space="0" w:color="000000"/>
                          <w:bottom w:val="single" w:sz="2" w:space="0" w:color="000000"/>
                          <w:right w:val="single" w:sz="2" w:space="0" w:color="000000"/>
                        </w:tcBorders>
                      </w:tcPr>
                      <w:p w14:paraId="13B30ABE" w14:textId="77777777" w:rsidR="00DD1DE4" w:rsidRDefault="00DD1DE4" w:rsidP="00DD1DE4">
                        <w:pPr>
                          <w:pStyle w:val="Zawartotabeli"/>
                          <w:framePr w:hSpace="141" w:wrap="around" w:vAnchor="text" w:hAnchor="text" w:y="1"/>
                          <w:snapToGrid w:val="0"/>
                          <w:ind w:right="365"/>
                          <w:suppressOverlap/>
                          <w:jc w:val="center"/>
                          <w:rPr>
                            <w:rFonts w:ascii="Calibri Light" w:hAnsi="Calibri Light" w:cs="Calibri Light"/>
                            <w:sz w:val="20"/>
                            <w:szCs w:val="20"/>
                          </w:rPr>
                        </w:pPr>
                      </w:p>
                    </w:tc>
                    <w:tc>
                      <w:tcPr>
                        <w:tcW w:w="1202" w:type="dxa"/>
                        <w:tcBorders>
                          <w:top w:val="single" w:sz="2" w:space="0" w:color="000000"/>
                          <w:left w:val="single" w:sz="2" w:space="0" w:color="000000"/>
                          <w:bottom w:val="single" w:sz="2" w:space="0" w:color="000000"/>
                          <w:right w:val="single" w:sz="2" w:space="0" w:color="000000"/>
                        </w:tcBorders>
                      </w:tcPr>
                      <w:p w14:paraId="56AFE37A" w14:textId="77777777" w:rsidR="00DD1DE4" w:rsidRDefault="00DD1DE4" w:rsidP="00DD1DE4">
                        <w:pPr>
                          <w:pStyle w:val="Zawartotabeli"/>
                          <w:framePr w:hSpace="141" w:wrap="around" w:vAnchor="text" w:hAnchor="text" w:y="1"/>
                          <w:snapToGrid w:val="0"/>
                          <w:ind w:right="368"/>
                          <w:suppressOverlap/>
                          <w:jc w:val="center"/>
                          <w:rPr>
                            <w:rFonts w:ascii="Calibri Light" w:hAnsi="Calibri Light" w:cs="Calibri Light"/>
                            <w:sz w:val="20"/>
                            <w:szCs w:val="20"/>
                          </w:rPr>
                        </w:pPr>
                      </w:p>
                    </w:tc>
                    <w:tc>
                      <w:tcPr>
                        <w:tcW w:w="1983" w:type="dxa"/>
                        <w:tcBorders>
                          <w:top w:val="single" w:sz="2" w:space="0" w:color="000000"/>
                          <w:left w:val="single" w:sz="2" w:space="0" w:color="000000"/>
                          <w:bottom w:val="single" w:sz="2" w:space="0" w:color="000000"/>
                          <w:right w:val="single" w:sz="2" w:space="0" w:color="000000"/>
                        </w:tcBorders>
                      </w:tcPr>
                      <w:p w14:paraId="34B6B1F6" w14:textId="77777777" w:rsidR="00DD1DE4" w:rsidRDefault="00DD1DE4" w:rsidP="00DD1DE4">
                        <w:pPr>
                          <w:pStyle w:val="Zawartotabeli"/>
                          <w:framePr w:hSpace="141" w:wrap="around" w:vAnchor="text" w:hAnchor="text" w:y="1"/>
                          <w:snapToGrid w:val="0"/>
                          <w:ind w:right="368"/>
                          <w:suppressOverlap/>
                          <w:jc w:val="center"/>
                          <w:rPr>
                            <w:rFonts w:ascii="Calibri Light" w:hAnsi="Calibri Light" w:cs="Calibri Light"/>
                            <w:sz w:val="20"/>
                            <w:szCs w:val="20"/>
                          </w:rPr>
                        </w:pPr>
                      </w:p>
                    </w:tc>
                    <w:tc>
                      <w:tcPr>
                        <w:tcW w:w="1839" w:type="dxa"/>
                        <w:tcBorders>
                          <w:top w:val="single" w:sz="2" w:space="0" w:color="000000"/>
                          <w:left w:val="single" w:sz="2" w:space="0" w:color="000000"/>
                          <w:bottom w:val="single" w:sz="2" w:space="0" w:color="000000"/>
                          <w:right w:val="single" w:sz="2" w:space="0" w:color="000000"/>
                        </w:tcBorders>
                      </w:tcPr>
                      <w:p w14:paraId="5FD600C2" w14:textId="77777777" w:rsidR="00DD1DE4" w:rsidRDefault="00DD1DE4" w:rsidP="00DD1DE4">
                        <w:pPr>
                          <w:pStyle w:val="Zawartotabeli"/>
                          <w:framePr w:hSpace="141" w:wrap="around" w:vAnchor="text" w:hAnchor="text" w:y="1"/>
                          <w:snapToGrid w:val="0"/>
                          <w:suppressOverlap/>
                          <w:jc w:val="center"/>
                          <w:rPr>
                            <w:rFonts w:ascii="Calibri Light" w:hAnsi="Calibri Light" w:cs="Calibri Light"/>
                            <w:sz w:val="20"/>
                            <w:szCs w:val="20"/>
                          </w:rPr>
                        </w:pPr>
                      </w:p>
                    </w:tc>
                  </w:tr>
                  <w:tr w:rsidR="00DD1DE4" w14:paraId="63126EB2" w14:textId="77777777" w:rsidTr="00C33525">
                    <w:trPr>
                      <w:trHeight w:val="918"/>
                    </w:trPr>
                    <w:tc>
                      <w:tcPr>
                        <w:tcW w:w="2021" w:type="dxa"/>
                        <w:tcBorders>
                          <w:top w:val="single" w:sz="2" w:space="0" w:color="000000"/>
                          <w:left w:val="single" w:sz="2" w:space="0" w:color="000000"/>
                          <w:bottom w:val="single" w:sz="2" w:space="0" w:color="000000"/>
                          <w:right w:val="single" w:sz="2" w:space="0" w:color="000000"/>
                        </w:tcBorders>
                      </w:tcPr>
                      <w:p w14:paraId="71DCF484" w14:textId="14E0DF3A" w:rsidR="00DD1DE4" w:rsidRPr="00F44C22" w:rsidRDefault="00DD1DE4" w:rsidP="00DD1DE4">
                        <w:pPr>
                          <w:framePr w:hSpace="141" w:wrap="around" w:vAnchor="text" w:hAnchor="text" w:y="1"/>
                          <w:numPr>
                            <w:ilvl w:val="0"/>
                            <w:numId w:val="27"/>
                          </w:numPr>
                          <w:suppressOverlap/>
                          <w:rPr>
                            <w:rFonts w:ascii="Calibri Light" w:hAnsi="Calibri Light" w:cs="Calibri Light"/>
                            <w:sz w:val="20"/>
                            <w:szCs w:val="20"/>
                          </w:rPr>
                        </w:pPr>
                        <w:r w:rsidRPr="00DD1DE4">
                          <w:rPr>
                            <w:rFonts w:ascii="Calibri Light" w:hAnsi="Calibri Light" w:cs="Calibri Light"/>
                            <w:sz w:val="20"/>
                            <w:szCs w:val="20"/>
                          </w:rPr>
                          <w:t xml:space="preserve">Wizyjny system oceny przebiegu procesu wtryskiwania tworzyw polimerowych – typ 2, 2 </w:t>
                        </w:r>
                        <w:proofErr w:type="spellStart"/>
                        <w:r w:rsidRPr="00DD1DE4">
                          <w:rPr>
                            <w:rFonts w:ascii="Calibri Light" w:hAnsi="Calibri Light" w:cs="Calibri Light"/>
                            <w:sz w:val="20"/>
                            <w:szCs w:val="20"/>
                          </w:rPr>
                          <w:t>szt</w:t>
                        </w:r>
                        <w:proofErr w:type="spellEnd"/>
                      </w:p>
                    </w:tc>
                    <w:tc>
                      <w:tcPr>
                        <w:tcW w:w="1472" w:type="dxa"/>
                        <w:tcBorders>
                          <w:top w:val="single" w:sz="2" w:space="0" w:color="000000"/>
                          <w:left w:val="single" w:sz="2" w:space="0" w:color="000000"/>
                          <w:bottom w:val="single" w:sz="2" w:space="0" w:color="000000"/>
                          <w:right w:val="single" w:sz="2" w:space="0" w:color="000000"/>
                        </w:tcBorders>
                      </w:tcPr>
                      <w:p w14:paraId="449D4F4F" w14:textId="77777777" w:rsidR="00DD1DE4" w:rsidRDefault="00DD1DE4" w:rsidP="00DD1DE4">
                        <w:pPr>
                          <w:pStyle w:val="Zawartotabeli"/>
                          <w:framePr w:hSpace="141" w:wrap="around" w:vAnchor="text" w:hAnchor="text" w:y="1"/>
                          <w:snapToGrid w:val="0"/>
                          <w:suppressOverlap/>
                          <w:jc w:val="center"/>
                          <w:rPr>
                            <w:rFonts w:ascii="Calibri Light" w:hAnsi="Calibri Light" w:cs="Calibri Light"/>
                            <w:sz w:val="20"/>
                            <w:szCs w:val="20"/>
                          </w:rPr>
                        </w:pPr>
                      </w:p>
                    </w:tc>
                    <w:tc>
                      <w:tcPr>
                        <w:tcW w:w="1202" w:type="dxa"/>
                        <w:tcBorders>
                          <w:top w:val="single" w:sz="2" w:space="0" w:color="000000"/>
                          <w:left w:val="single" w:sz="2" w:space="0" w:color="000000"/>
                          <w:bottom w:val="single" w:sz="2" w:space="0" w:color="000000"/>
                          <w:right w:val="single" w:sz="2" w:space="0" w:color="000000"/>
                        </w:tcBorders>
                      </w:tcPr>
                      <w:p w14:paraId="61F85E24" w14:textId="77777777" w:rsidR="00DD1DE4" w:rsidRDefault="00DD1DE4" w:rsidP="00DD1DE4">
                        <w:pPr>
                          <w:pStyle w:val="Zawartotabeli"/>
                          <w:framePr w:hSpace="141" w:wrap="around" w:vAnchor="text" w:hAnchor="text" w:y="1"/>
                          <w:snapToGrid w:val="0"/>
                          <w:suppressOverlap/>
                          <w:jc w:val="center"/>
                          <w:rPr>
                            <w:rFonts w:ascii="Calibri Light" w:hAnsi="Calibri Light" w:cs="Calibri Light"/>
                            <w:sz w:val="20"/>
                            <w:szCs w:val="20"/>
                          </w:rPr>
                        </w:pPr>
                      </w:p>
                    </w:tc>
                    <w:tc>
                      <w:tcPr>
                        <w:tcW w:w="1983" w:type="dxa"/>
                        <w:tcBorders>
                          <w:top w:val="single" w:sz="2" w:space="0" w:color="000000"/>
                          <w:left w:val="single" w:sz="2" w:space="0" w:color="000000"/>
                          <w:bottom w:val="single" w:sz="2" w:space="0" w:color="000000"/>
                          <w:right w:val="single" w:sz="2" w:space="0" w:color="000000"/>
                        </w:tcBorders>
                      </w:tcPr>
                      <w:p w14:paraId="1040801F" w14:textId="77777777" w:rsidR="00DD1DE4" w:rsidRDefault="00DD1DE4" w:rsidP="00DD1DE4">
                        <w:pPr>
                          <w:pStyle w:val="Zawartotabeli"/>
                          <w:framePr w:hSpace="141" w:wrap="around" w:vAnchor="text" w:hAnchor="text" w:y="1"/>
                          <w:snapToGrid w:val="0"/>
                          <w:suppressOverlap/>
                          <w:jc w:val="center"/>
                          <w:rPr>
                            <w:rFonts w:ascii="Calibri Light" w:hAnsi="Calibri Light" w:cs="Calibri Light"/>
                            <w:sz w:val="20"/>
                            <w:szCs w:val="20"/>
                          </w:rPr>
                        </w:pPr>
                      </w:p>
                    </w:tc>
                    <w:tc>
                      <w:tcPr>
                        <w:tcW w:w="1839" w:type="dxa"/>
                        <w:tcBorders>
                          <w:top w:val="single" w:sz="2" w:space="0" w:color="000000"/>
                          <w:left w:val="single" w:sz="2" w:space="0" w:color="000000"/>
                          <w:bottom w:val="single" w:sz="2" w:space="0" w:color="000000"/>
                          <w:right w:val="single" w:sz="2" w:space="0" w:color="000000"/>
                        </w:tcBorders>
                      </w:tcPr>
                      <w:p w14:paraId="157FCE1A" w14:textId="77777777" w:rsidR="00DD1DE4" w:rsidRDefault="00DD1DE4" w:rsidP="00DD1DE4">
                        <w:pPr>
                          <w:pStyle w:val="Zawartotabeli"/>
                          <w:framePr w:hSpace="141" w:wrap="around" w:vAnchor="text" w:hAnchor="text" w:y="1"/>
                          <w:snapToGrid w:val="0"/>
                          <w:suppressOverlap/>
                          <w:jc w:val="center"/>
                          <w:rPr>
                            <w:rFonts w:ascii="Calibri Light" w:hAnsi="Calibri Light" w:cs="Calibri Light"/>
                            <w:sz w:val="20"/>
                            <w:szCs w:val="20"/>
                          </w:rPr>
                        </w:pPr>
                      </w:p>
                    </w:tc>
                  </w:tr>
                </w:tbl>
                <w:p w14:paraId="552D85CB" w14:textId="77777777" w:rsidR="00DD1DE4" w:rsidRPr="00485DCC" w:rsidRDefault="00DD1DE4" w:rsidP="00DD1DE4">
                  <w:pPr>
                    <w:pStyle w:val="Default"/>
                    <w:rPr>
                      <w:rFonts w:ascii="Calibri Light" w:hAnsi="Calibri Light"/>
                      <w:i/>
                      <w:color w:val="808080"/>
                      <w:sz w:val="20"/>
                      <w:szCs w:val="20"/>
                    </w:rPr>
                  </w:pPr>
                </w:p>
              </w:tc>
            </w:tr>
          </w:tbl>
          <w:p w14:paraId="2765E444" w14:textId="77777777" w:rsidR="00DD1DE4" w:rsidRPr="00485DCC" w:rsidRDefault="00DD1DE4" w:rsidP="00564165">
            <w:pPr>
              <w:pStyle w:val="Default"/>
              <w:rPr>
                <w:rFonts w:ascii="Calibri Light" w:hAnsi="Calibri Light"/>
                <w:i/>
                <w:color w:val="808080"/>
                <w:sz w:val="20"/>
                <w:szCs w:val="20"/>
              </w:rPr>
            </w:pPr>
          </w:p>
        </w:tc>
      </w:tr>
      <w:tr w:rsidR="002A666B" w:rsidRPr="001F3060" w14:paraId="4C3F1E91" w14:textId="77777777" w:rsidTr="000C3FF4">
        <w:trPr>
          <w:trHeight w:val="176"/>
        </w:trPr>
        <w:tc>
          <w:tcPr>
            <w:tcW w:w="9288" w:type="dxa"/>
            <w:gridSpan w:val="3"/>
            <w:tcBorders>
              <w:top w:val="single" w:sz="4" w:space="0" w:color="000000"/>
              <w:left w:val="single" w:sz="4" w:space="0" w:color="000000"/>
              <w:bottom w:val="single" w:sz="4" w:space="0" w:color="000000"/>
            </w:tcBorders>
            <w:shd w:val="clear" w:color="auto" w:fill="F2F2F2"/>
            <w:vAlign w:val="center"/>
          </w:tcPr>
          <w:p w14:paraId="015C47E7" w14:textId="77777777" w:rsidR="002A666B" w:rsidRPr="001F3060" w:rsidRDefault="002A666B" w:rsidP="00564165">
            <w:pPr>
              <w:pStyle w:val="Default"/>
              <w:jc w:val="center"/>
              <w:rPr>
                <w:rFonts w:ascii="Calibri Light" w:hAnsi="Calibri Light"/>
                <w:color w:val="auto"/>
                <w:sz w:val="20"/>
                <w:szCs w:val="20"/>
              </w:rPr>
            </w:pPr>
            <w:r w:rsidRPr="001F3060">
              <w:rPr>
                <w:rFonts w:ascii="Calibri Light" w:hAnsi="Calibri Light"/>
                <w:sz w:val="20"/>
                <w:szCs w:val="20"/>
              </w:rPr>
              <w:t xml:space="preserve">Integralną częścią niniejszej oferty zgodnie z wymaganiami zapytania ofertowego </w:t>
            </w:r>
            <w:r w:rsidRPr="001F3060">
              <w:rPr>
                <w:rFonts w:ascii="Calibri Light" w:hAnsi="Calibri Light"/>
                <w:color w:val="auto"/>
                <w:sz w:val="20"/>
                <w:szCs w:val="20"/>
              </w:rPr>
              <w:t>są następujące załączniki:</w:t>
            </w:r>
          </w:p>
        </w:tc>
      </w:tr>
      <w:tr w:rsidR="002A666B" w:rsidRPr="001F3060" w14:paraId="658F2DD3" w14:textId="77777777" w:rsidTr="000C3FF4">
        <w:trPr>
          <w:trHeight w:val="397"/>
        </w:trPr>
        <w:tc>
          <w:tcPr>
            <w:tcW w:w="9288" w:type="dxa"/>
            <w:gridSpan w:val="3"/>
            <w:tcBorders>
              <w:top w:val="single" w:sz="4" w:space="0" w:color="000000"/>
              <w:left w:val="single" w:sz="4" w:space="0" w:color="000000"/>
              <w:bottom w:val="single" w:sz="4" w:space="0" w:color="000000"/>
            </w:tcBorders>
            <w:vAlign w:val="center"/>
          </w:tcPr>
          <w:p w14:paraId="2C847C9E" w14:textId="77777777" w:rsidR="002A666B" w:rsidRPr="00564165" w:rsidRDefault="002A666B" w:rsidP="00564165">
            <w:pPr>
              <w:autoSpaceDE w:val="0"/>
              <w:autoSpaceDN w:val="0"/>
              <w:adjustRightInd w:val="0"/>
              <w:spacing w:after="0" w:line="240" w:lineRule="auto"/>
              <w:jc w:val="both"/>
              <w:rPr>
                <w:rFonts w:ascii="Calibri Light" w:eastAsia="Times New Roman" w:hAnsi="Calibri Light"/>
                <w:i/>
                <w:color w:val="000000"/>
                <w:sz w:val="18"/>
                <w:szCs w:val="18"/>
                <w:lang w:eastAsia="pl-PL"/>
              </w:rPr>
            </w:pPr>
            <w:r w:rsidRPr="00564165">
              <w:rPr>
                <w:rFonts w:ascii="Calibri Light" w:eastAsia="Times New Roman" w:hAnsi="Calibri Light"/>
                <w:i/>
                <w:color w:val="000000"/>
                <w:sz w:val="18"/>
                <w:szCs w:val="18"/>
                <w:lang w:eastAsia="pl-PL"/>
              </w:rPr>
              <w:t>Należy wymienić wszystkie dołączane oświadczenia i dokumenty:</w:t>
            </w:r>
          </w:p>
          <w:p w14:paraId="71AD7377" w14:textId="77777777" w:rsidR="002A666B" w:rsidRPr="00564165" w:rsidRDefault="002A666B" w:rsidP="00564165">
            <w:pPr>
              <w:pStyle w:val="Default"/>
              <w:numPr>
                <w:ilvl w:val="0"/>
                <w:numId w:val="1"/>
              </w:numPr>
              <w:ind w:left="714" w:hanging="357"/>
              <w:jc w:val="both"/>
              <w:rPr>
                <w:rFonts w:ascii="Calibri Light" w:hAnsi="Calibri Light"/>
                <w:color w:val="auto"/>
                <w:sz w:val="18"/>
                <w:szCs w:val="18"/>
              </w:rPr>
            </w:pPr>
            <w:r w:rsidRPr="00564165">
              <w:rPr>
                <w:rFonts w:ascii="Calibri Light" w:hAnsi="Calibri Light"/>
                <w:color w:val="auto"/>
                <w:sz w:val="18"/>
                <w:szCs w:val="18"/>
              </w:rPr>
              <w:t>Załącznik nr 2 - Oświadczenie o braku podstaw do wykluczenia</w:t>
            </w:r>
          </w:p>
          <w:p w14:paraId="23B4CF47" w14:textId="2A695162" w:rsidR="00564165" w:rsidRPr="003D2C7F" w:rsidRDefault="002A666B" w:rsidP="00436E7D">
            <w:pPr>
              <w:numPr>
                <w:ilvl w:val="0"/>
                <w:numId w:val="1"/>
              </w:numPr>
              <w:spacing w:after="0" w:line="240" w:lineRule="auto"/>
              <w:ind w:left="714" w:hanging="357"/>
              <w:rPr>
                <w:rFonts w:ascii="Calibri Light" w:hAnsi="Calibri Light"/>
                <w:sz w:val="18"/>
                <w:szCs w:val="18"/>
              </w:rPr>
            </w:pPr>
            <w:r w:rsidRPr="00E34B65">
              <w:rPr>
                <w:rFonts w:ascii="Calibri Light" w:eastAsia="Times New Roman" w:hAnsi="Calibri Light"/>
                <w:sz w:val="18"/>
                <w:szCs w:val="18"/>
                <w:lang w:eastAsia="pl-PL"/>
              </w:rPr>
              <w:lastRenderedPageBreak/>
              <w:t xml:space="preserve">Załącznik nr </w:t>
            </w:r>
            <w:r w:rsidR="00920676" w:rsidRPr="00E34B65">
              <w:rPr>
                <w:rFonts w:ascii="Calibri Light" w:eastAsia="Times New Roman" w:hAnsi="Calibri Light"/>
                <w:sz w:val="18"/>
                <w:szCs w:val="18"/>
                <w:lang w:eastAsia="pl-PL"/>
              </w:rPr>
              <w:t>3</w:t>
            </w:r>
            <w:r w:rsidRPr="00E34B65">
              <w:rPr>
                <w:rFonts w:ascii="Calibri Light" w:eastAsia="Times New Roman" w:hAnsi="Calibri Light"/>
                <w:sz w:val="18"/>
                <w:szCs w:val="18"/>
                <w:lang w:eastAsia="pl-PL"/>
              </w:rPr>
              <w:t xml:space="preserve"> - </w:t>
            </w:r>
            <w:r w:rsidR="00485DCC">
              <w:t xml:space="preserve"> </w:t>
            </w:r>
            <w:r w:rsidR="00E24BB5">
              <w:t xml:space="preserve"> </w:t>
            </w:r>
            <w:r w:rsidR="00E24BB5" w:rsidRPr="00E24BB5">
              <w:rPr>
                <w:rFonts w:ascii="Calibri Light" w:eastAsia="Times New Roman" w:hAnsi="Calibri Light"/>
                <w:sz w:val="18"/>
                <w:szCs w:val="18"/>
                <w:lang w:eastAsia="pl-PL"/>
              </w:rPr>
              <w:t>Deklaracja zgodności dostawy z zamówieniem</w:t>
            </w:r>
          </w:p>
          <w:p w14:paraId="716684CF" w14:textId="05C00DCA" w:rsidR="003D2C7F" w:rsidRPr="00E34B65" w:rsidRDefault="003D2C7F" w:rsidP="00436E7D">
            <w:pPr>
              <w:numPr>
                <w:ilvl w:val="0"/>
                <w:numId w:val="1"/>
              </w:numPr>
              <w:spacing w:after="0" w:line="240" w:lineRule="auto"/>
              <w:ind w:left="714" w:hanging="357"/>
              <w:rPr>
                <w:rFonts w:ascii="Calibri Light" w:hAnsi="Calibri Light"/>
                <w:sz w:val="18"/>
                <w:szCs w:val="18"/>
              </w:rPr>
            </w:pPr>
            <w:r>
              <w:rPr>
                <w:rFonts w:ascii="Calibri Light" w:eastAsia="Times New Roman" w:hAnsi="Calibri Light"/>
                <w:sz w:val="18"/>
                <w:szCs w:val="18"/>
                <w:lang w:eastAsia="pl-PL"/>
              </w:rPr>
              <w:t>Załącznik nr 4 – Klauzula informacyjna</w:t>
            </w:r>
          </w:p>
          <w:p w14:paraId="6A80AD8F" w14:textId="77777777" w:rsidR="002A666B" w:rsidRPr="00564165" w:rsidRDefault="002A666B" w:rsidP="00564165">
            <w:pPr>
              <w:numPr>
                <w:ilvl w:val="0"/>
                <w:numId w:val="1"/>
              </w:numPr>
              <w:spacing w:after="0" w:line="240" w:lineRule="auto"/>
              <w:ind w:left="714" w:hanging="357"/>
              <w:rPr>
                <w:rFonts w:ascii="Calibri Light" w:hAnsi="Calibri Light"/>
                <w:sz w:val="18"/>
                <w:szCs w:val="18"/>
              </w:rPr>
            </w:pPr>
            <w:r w:rsidRPr="00564165">
              <w:rPr>
                <w:rFonts w:ascii="Calibri Light" w:hAnsi="Calibri Light"/>
                <w:sz w:val="18"/>
                <w:szCs w:val="18"/>
              </w:rPr>
              <w:t>Inne, jeżeli dotyczy?</w:t>
            </w:r>
          </w:p>
        </w:tc>
      </w:tr>
      <w:tr w:rsidR="004D4E07" w:rsidRPr="001F3060" w14:paraId="5FF332D3" w14:textId="77777777" w:rsidTr="000C3FF4">
        <w:trPr>
          <w:trHeight w:val="397"/>
        </w:trPr>
        <w:tc>
          <w:tcPr>
            <w:tcW w:w="3652" w:type="dxa"/>
            <w:tcBorders>
              <w:top w:val="single" w:sz="4" w:space="0" w:color="000000"/>
              <w:left w:val="single" w:sz="4" w:space="0" w:color="000000"/>
              <w:bottom w:val="single" w:sz="4" w:space="0" w:color="000000"/>
              <w:right w:val="nil"/>
            </w:tcBorders>
            <w:shd w:val="clear" w:color="auto" w:fill="E5E5E5"/>
            <w:vAlign w:val="center"/>
          </w:tcPr>
          <w:p w14:paraId="40DDE08D" w14:textId="2C20D3E7" w:rsidR="004D4E07" w:rsidRPr="001F3060" w:rsidRDefault="004D4E07" w:rsidP="004D4E07">
            <w:pPr>
              <w:suppressAutoHyphens/>
              <w:autoSpaceDE w:val="0"/>
              <w:spacing w:after="0" w:line="240" w:lineRule="auto"/>
              <w:jc w:val="both"/>
              <w:rPr>
                <w:rFonts w:ascii="Calibri Light" w:hAnsi="Calibri Light"/>
                <w:sz w:val="20"/>
                <w:szCs w:val="20"/>
                <w:lang w:eastAsia="ar-SA"/>
              </w:rPr>
            </w:pPr>
            <w:r>
              <w:rPr>
                <w:rFonts w:ascii="Calibri Light" w:hAnsi="Calibri Light"/>
                <w:sz w:val="20"/>
                <w:szCs w:val="20"/>
              </w:rPr>
              <w:lastRenderedPageBreak/>
              <w:t>Data</w:t>
            </w:r>
            <w:r w:rsidRPr="006E1EBF">
              <w:rPr>
                <w:rFonts w:ascii="Calibri Light" w:hAnsi="Calibri Light"/>
                <w:sz w:val="20"/>
                <w:szCs w:val="20"/>
              </w:rPr>
              <w:t xml:space="preserve"> </w:t>
            </w:r>
          </w:p>
        </w:tc>
        <w:tc>
          <w:tcPr>
            <w:tcW w:w="5636" w:type="dxa"/>
            <w:gridSpan w:val="2"/>
          </w:tcPr>
          <w:p w14:paraId="1AFC6674" w14:textId="77777777" w:rsidR="004D4E07" w:rsidRPr="001F3060" w:rsidRDefault="004D4E07" w:rsidP="004D4E07">
            <w:pPr>
              <w:pStyle w:val="Default"/>
              <w:jc w:val="both"/>
              <w:rPr>
                <w:rFonts w:ascii="Calibri Light" w:hAnsi="Calibri Light"/>
                <w:color w:val="auto"/>
                <w:sz w:val="20"/>
                <w:szCs w:val="20"/>
              </w:rPr>
            </w:pPr>
          </w:p>
        </w:tc>
      </w:tr>
      <w:tr w:rsidR="004D4E07" w:rsidRPr="001F3060" w14:paraId="15908E35" w14:textId="77777777" w:rsidTr="000C3FF4">
        <w:trPr>
          <w:trHeight w:val="397"/>
        </w:trPr>
        <w:tc>
          <w:tcPr>
            <w:tcW w:w="3652" w:type="dxa"/>
            <w:tcBorders>
              <w:top w:val="single" w:sz="4" w:space="0" w:color="000000"/>
              <w:left w:val="single" w:sz="4" w:space="0" w:color="000000"/>
              <w:bottom w:val="single" w:sz="4" w:space="0" w:color="000000"/>
              <w:right w:val="nil"/>
            </w:tcBorders>
            <w:shd w:val="clear" w:color="auto" w:fill="E5E5E5"/>
            <w:vAlign w:val="center"/>
          </w:tcPr>
          <w:p w14:paraId="2F2C2B2E" w14:textId="026E1924" w:rsidR="004D4E07" w:rsidRPr="001F3060" w:rsidRDefault="004D4E07" w:rsidP="004D4E07">
            <w:pPr>
              <w:suppressAutoHyphens/>
              <w:autoSpaceDE w:val="0"/>
              <w:spacing w:after="0" w:line="240" w:lineRule="auto"/>
              <w:jc w:val="both"/>
              <w:rPr>
                <w:rFonts w:ascii="Calibri Light" w:hAnsi="Calibri Light"/>
                <w:sz w:val="20"/>
                <w:szCs w:val="20"/>
              </w:rPr>
            </w:pPr>
            <w:r>
              <w:rPr>
                <w:rFonts w:ascii="Calibri Light" w:hAnsi="Calibri Light"/>
                <w:sz w:val="20"/>
                <w:szCs w:val="20"/>
              </w:rPr>
              <w:t>C</w:t>
            </w:r>
            <w:r w:rsidRPr="006E1EBF">
              <w:rPr>
                <w:rFonts w:ascii="Calibri Light" w:hAnsi="Calibri Light"/>
                <w:sz w:val="20"/>
                <w:szCs w:val="20"/>
              </w:rPr>
              <w:t>zytelny podpis osoby uprawnionej do reprezentowania Wykonawcy</w:t>
            </w:r>
            <w:r>
              <w:rPr>
                <w:rFonts w:ascii="Calibri Light" w:hAnsi="Calibri Light"/>
                <w:sz w:val="20"/>
                <w:szCs w:val="20"/>
              </w:rPr>
              <w:t xml:space="preserve"> lub podpis z pieczątką imienną</w:t>
            </w:r>
          </w:p>
        </w:tc>
        <w:tc>
          <w:tcPr>
            <w:tcW w:w="5636" w:type="dxa"/>
            <w:gridSpan w:val="2"/>
          </w:tcPr>
          <w:p w14:paraId="4C814067" w14:textId="77777777" w:rsidR="004D4E07" w:rsidRPr="001F3060" w:rsidRDefault="004D4E07" w:rsidP="004D4E07">
            <w:pPr>
              <w:pStyle w:val="Default"/>
              <w:jc w:val="both"/>
              <w:rPr>
                <w:rFonts w:ascii="Calibri Light" w:hAnsi="Calibri Light"/>
                <w:color w:val="auto"/>
                <w:sz w:val="20"/>
                <w:szCs w:val="20"/>
              </w:rPr>
            </w:pPr>
          </w:p>
        </w:tc>
      </w:tr>
      <w:tr w:rsidR="004D4E07" w:rsidRPr="001F3060" w14:paraId="1A0C4208" w14:textId="77777777" w:rsidTr="000C3FF4">
        <w:trPr>
          <w:trHeight w:val="397"/>
        </w:trPr>
        <w:tc>
          <w:tcPr>
            <w:tcW w:w="3652" w:type="dxa"/>
            <w:tcBorders>
              <w:top w:val="single" w:sz="4" w:space="0" w:color="000000"/>
              <w:left w:val="single" w:sz="4" w:space="0" w:color="000000"/>
              <w:bottom w:val="single" w:sz="4" w:space="0" w:color="000000"/>
              <w:right w:val="nil"/>
            </w:tcBorders>
            <w:shd w:val="clear" w:color="auto" w:fill="E5E5E5"/>
            <w:vAlign w:val="center"/>
          </w:tcPr>
          <w:p w14:paraId="0FF1BBD2" w14:textId="791CE765" w:rsidR="004D4E07" w:rsidRPr="001F3060" w:rsidRDefault="004D4E07" w:rsidP="004D4E07">
            <w:pPr>
              <w:suppressAutoHyphens/>
              <w:autoSpaceDE w:val="0"/>
              <w:spacing w:after="0" w:line="240" w:lineRule="auto"/>
              <w:rPr>
                <w:rFonts w:ascii="Calibri Light" w:hAnsi="Calibri Light"/>
                <w:sz w:val="20"/>
                <w:szCs w:val="20"/>
                <w:lang w:eastAsia="ar-SA"/>
              </w:rPr>
            </w:pPr>
            <w:r w:rsidRPr="006E1EBF">
              <w:rPr>
                <w:rFonts w:ascii="Calibri Light" w:hAnsi="Calibri Light"/>
                <w:sz w:val="20"/>
                <w:szCs w:val="20"/>
              </w:rPr>
              <w:t xml:space="preserve">Pieczątka </w:t>
            </w:r>
            <w:r>
              <w:rPr>
                <w:rFonts w:ascii="Calibri Light" w:hAnsi="Calibri Light"/>
                <w:sz w:val="20"/>
                <w:szCs w:val="20"/>
              </w:rPr>
              <w:t xml:space="preserve">firmowa </w:t>
            </w:r>
            <w:r w:rsidRPr="006E1EBF">
              <w:rPr>
                <w:rFonts w:ascii="Calibri Light" w:hAnsi="Calibri Light"/>
                <w:sz w:val="20"/>
                <w:szCs w:val="20"/>
              </w:rPr>
              <w:t>Wykonawcy</w:t>
            </w:r>
          </w:p>
        </w:tc>
        <w:tc>
          <w:tcPr>
            <w:tcW w:w="5636" w:type="dxa"/>
            <w:gridSpan w:val="2"/>
          </w:tcPr>
          <w:p w14:paraId="47BF21BC" w14:textId="77777777" w:rsidR="004D4E07" w:rsidRPr="001F3060" w:rsidRDefault="004D4E07" w:rsidP="004D4E07">
            <w:pPr>
              <w:pStyle w:val="Default"/>
              <w:jc w:val="both"/>
              <w:rPr>
                <w:rFonts w:ascii="Calibri Light" w:hAnsi="Calibri Light"/>
                <w:color w:val="auto"/>
                <w:sz w:val="20"/>
                <w:szCs w:val="20"/>
              </w:rPr>
            </w:pPr>
          </w:p>
          <w:p w14:paraId="0A7DF6DA" w14:textId="77777777" w:rsidR="004D4E07" w:rsidRPr="001F3060" w:rsidRDefault="004D4E07" w:rsidP="004D4E07">
            <w:pPr>
              <w:pStyle w:val="Default"/>
              <w:jc w:val="both"/>
              <w:rPr>
                <w:rFonts w:ascii="Calibri Light" w:hAnsi="Calibri Light"/>
                <w:color w:val="auto"/>
                <w:sz w:val="20"/>
                <w:szCs w:val="20"/>
              </w:rPr>
            </w:pPr>
          </w:p>
          <w:p w14:paraId="1D73BC99" w14:textId="77777777" w:rsidR="004D4E07" w:rsidRPr="001F3060" w:rsidRDefault="004D4E07" w:rsidP="004D4E07">
            <w:pPr>
              <w:pStyle w:val="Default"/>
              <w:jc w:val="both"/>
              <w:rPr>
                <w:rFonts w:ascii="Calibri Light" w:hAnsi="Calibri Light"/>
                <w:color w:val="auto"/>
                <w:sz w:val="20"/>
                <w:szCs w:val="20"/>
              </w:rPr>
            </w:pPr>
          </w:p>
          <w:p w14:paraId="7C170448" w14:textId="77777777" w:rsidR="004D4E07" w:rsidRPr="001F3060" w:rsidRDefault="004D4E07" w:rsidP="004D4E07">
            <w:pPr>
              <w:pStyle w:val="Default"/>
              <w:jc w:val="both"/>
              <w:rPr>
                <w:rFonts w:ascii="Calibri Light" w:hAnsi="Calibri Light"/>
                <w:color w:val="auto"/>
                <w:sz w:val="20"/>
                <w:szCs w:val="20"/>
              </w:rPr>
            </w:pPr>
          </w:p>
        </w:tc>
      </w:tr>
    </w:tbl>
    <w:p w14:paraId="634DFAC1" w14:textId="77777777" w:rsidR="009312FB" w:rsidRDefault="009312FB" w:rsidP="00C13170">
      <w:pPr>
        <w:jc w:val="center"/>
        <w:rPr>
          <w:rFonts w:ascii="Calibri Light" w:hAnsi="Calibri Light"/>
          <w:b/>
          <w:bCs/>
          <w:sz w:val="20"/>
          <w:szCs w:val="20"/>
        </w:rPr>
        <w:sectPr w:rsidR="009312FB" w:rsidSect="008956F0">
          <w:headerReference w:type="default" r:id="rId8"/>
          <w:footerReference w:type="default" r:id="rId9"/>
          <w:headerReference w:type="first" r:id="rId10"/>
          <w:footerReference w:type="first" r:id="rId11"/>
          <w:pgSz w:w="11906" w:h="16838"/>
          <w:pgMar w:top="1134" w:right="1417" w:bottom="1417" w:left="1417" w:header="708" w:footer="708" w:gutter="0"/>
          <w:pgNumType w:start="1"/>
          <w:cols w:space="708"/>
          <w:titlePg/>
          <w:docGrid w:linePitch="360"/>
        </w:sectPr>
      </w:pPr>
    </w:p>
    <w:p w14:paraId="4199B3C0" w14:textId="77777777" w:rsidR="006E1EBF" w:rsidRPr="001F3060" w:rsidRDefault="006E1EBF" w:rsidP="009312FB">
      <w:pPr>
        <w:spacing w:after="0"/>
        <w:jc w:val="right"/>
        <w:rPr>
          <w:rFonts w:ascii="Calibri Light" w:hAnsi="Calibri Light"/>
          <w:b/>
          <w:bCs/>
          <w:sz w:val="20"/>
          <w:szCs w:val="20"/>
        </w:rPr>
      </w:pPr>
      <w:r w:rsidRPr="001F3060">
        <w:rPr>
          <w:rFonts w:ascii="Calibri Light" w:hAnsi="Calibri Light"/>
          <w:b/>
          <w:bCs/>
          <w:sz w:val="20"/>
          <w:szCs w:val="20"/>
        </w:rPr>
        <w:lastRenderedPageBreak/>
        <w:t>Załącznik nr 2</w:t>
      </w:r>
    </w:p>
    <w:p w14:paraId="4091AD55" w14:textId="25D5E534" w:rsidR="006E1EBF" w:rsidRPr="001F3060" w:rsidRDefault="00A427BB" w:rsidP="009312FB">
      <w:pPr>
        <w:spacing w:after="0"/>
        <w:jc w:val="right"/>
        <w:rPr>
          <w:rFonts w:ascii="Calibri Light" w:hAnsi="Calibri Light"/>
          <w:sz w:val="20"/>
          <w:szCs w:val="20"/>
        </w:rPr>
      </w:pPr>
      <w:r w:rsidRPr="001F3060">
        <w:rPr>
          <w:rFonts w:ascii="Calibri Light" w:hAnsi="Calibri Light"/>
          <w:sz w:val="20"/>
          <w:szCs w:val="20"/>
        </w:rPr>
        <w:t xml:space="preserve">Zapytanie ofertowe </w:t>
      </w:r>
      <w:r w:rsidR="00CB4396" w:rsidRPr="00CB4396">
        <w:rPr>
          <w:rFonts w:ascii="Calibri Light" w:hAnsi="Calibri Light"/>
          <w:sz w:val="20"/>
          <w:szCs w:val="20"/>
        </w:rPr>
        <w:t xml:space="preserve">l.dz. </w:t>
      </w:r>
      <w:r w:rsidR="000C3FF4" w:rsidRPr="000C3FF4">
        <w:rPr>
          <w:rFonts w:ascii="Calibri Light" w:hAnsi="Calibri Light"/>
          <w:sz w:val="20"/>
          <w:szCs w:val="20"/>
        </w:rPr>
        <w:t>0</w:t>
      </w:r>
      <w:r w:rsidR="00C10863">
        <w:rPr>
          <w:rFonts w:ascii="Calibri Light" w:hAnsi="Calibri Light"/>
          <w:sz w:val="20"/>
          <w:szCs w:val="20"/>
        </w:rPr>
        <w:t>1</w:t>
      </w:r>
      <w:r w:rsidR="000C3FF4" w:rsidRPr="000C3FF4">
        <w:rPr>
          <w:rFonts w:ascii="Calibri Light" w:hAnsi="Calibri Light"/>
          <w:sz w:val="20"/>
          <w:szCs w:val="20"/>
        </w:rPr>
        <w:t>_</w:t>
      </w:r>
      <w:r w:rsidR="00C10863">
        <w:rPr>
          <w:rFonts w:ascii="Calibri Light" w:hAnsi="Calibri Light"/>
          <w:sz w:val="20"/>
          <w:szCs w:val="20"/>
        </w:rPr>
        <w:t>12</w:t>
      </w:r>
      <w:r w:rsidR="000C3FF4" w:rsidRPr="000C3FF4">
        <w:rPr>
          <w:rFonts w:ascii="Calibri Light" w:hAnsi="Calibri Light"/>
          <w:sz w:val="20"/>
          <w:szCs w:val="20"/>
        </w:rPr>
        <w:t>_2025_FEWM_1_2_Alkaz</w:t>
      </w:r>
    </w:p>
    <w:tbl>
      <w:tblPr>
        <w:tblpPr w:leftFromText="141" w:rightFromText="141"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10"/>
        <w:gridCol w:w="5778"/>
      </w:tblGrid>
      <w:tr w:rsidR="006E1EBF" w:rsidRPr="001F3060" w14:paraId="0C2FC830" w14:textId="77777777" w:rsidTr="00415CBF">
        <w:trPr>
          <w:trHeight w:val="465"/>
        </w:trPr>
        <w:tc>
          <w:tcPr>
            <w:tcW w:w="3510" w:type="dxa"/>
            <w:shd w:val="clear" w:color="auto" w:fill="E7E6E6"/>
          </w:tcPr>
          <w:p w14:paraId="2FB374E4" w14:textId="77777777" w:rsidR="006E1EBF" w:rsidRPr="001F3060" w:rsidRDefault="006E1EBF" w:rsidP="007B1ACC">
            <w:pPr>
              <w:pStyle w:val="Default"/>
              <w:rPr>
                <w:rFonts w:ascii="Calibri Light" w:hAnsi="Calibri Light"/>
                <w:b/>
                <w:bCs/>
                <w:color w:val="auto"/>
                <w:sz w:val="20"/>
                <w:szCs w:val="20"/>
              </w:rPr>
            </w:pPr>
            <w:r w:rsidRPr="001F3060">
              <w:rPr>
                <w:rFonts w:ascii="Calibri Light" w:hAnsi="Calibri Light"/>
                <w:b/>
                <w:bCs/>
                <w:color w:val="auto"/>
                <w:sz w:val="20"/>
                <w:szCs w:val="20"/>
              </w:rPr>
              <w:t xml:space="preserve">Nazwa Wykonawcy: </w:t>
            </w:r>
          </w:p>
          <w:p w14:paraId="12980E98" w14:textId="77777777" w:rsidR="006E1EBF" w:rsidRPr="001F3060" w:rsidRDefault="006E1EBF" w:rsidP="007B1ACC">
            <w:pPr>
              <w:pStyle w:val="Default"/>
              <w:rPr>
                <w:rFonts w:ascii="Calibri Light" w:hAnsi="Calibri Light"/>
                <w:b/>
                <w:bCs/>
                <w:color w:val="auto"/>
                <w:sz w:val="20"/>
                <w:szCs w:val="20"/>
              </w:rPr>
            </w:pPr>
          </w:p>
        </w:tc>
        <w:tc>
          <w:tcPr>
            <w:tcW w:w="5778" w:type="dxa"/>
          </w:tcPr>
          <w:p w14:paraId="6E74A6CC" w14:textId="77777777" w:rsidR="006E1EBF" w:rsidRPr="001F3060" w:rsidRDefault="006E1EBF" w:rsidP="007B1ACC">
            <w:pPr>
              <w:pStyle w:val="Default"/>
              <w:rPr>
                <w:rFonts w:ascii="Calibri Light" w:hAnsi="Calibri Light"/>
                <w:bCs/>
                <w:color w:val="auto"/>
                <w:sz w:val="20"/>
                <w:szCs w:val="20"/>
              </w:rPr>
            </w:pPr>
          </w:p>
        </w:tc>
      </w:tr>
      <w:tr w:rsidR="006E1EBF" w:rsidRPr="001F3060" w14:paraId="6494A5C3" w14:textId="77777777" w:rsidTr="00415CBF">
        <w:trPr>
          <w:trHeight w:val="255"/>
        </w:trPr>
        <w:tc>
          <w:tcPr>
            <w:tcW w:w="3510" w:type="dxa"/>
            <w:shd w:val="clear" w:color="auto" w:fill="E7E6E6"/>
          </w:tcPr>
          <w:p w14:paraId="201F9874" w14:textId="77777777" w:rsidR="006E1EBF" w:rsidRPr="001F3060" w:rsidRDefault="006E1EBF" w:rsidP="007B1ACC">
            <w:pPr>
              <w:pStyle w:val="Default"/>
              <w:rPr>
                <w:rFonts w:ascii="Calibri Light" w:hAnsi="Calibri Light"/>
                <w:b/>
                <w:bCs/>
                <w:color w:val="auto"/>
                <w:sz w:val="20"/>
                <w:szCs w:val="20"/>
              </w:rPr>
            </w:pPr>
            <w:r w:rsidRPr="001F3060">
              <w:rPr>
                <w:rFonts w:ascii="Calibri Light" w:hAnsi="Calibri Light"/>
                <w:b/>
                <w:bCs/>
                <w:color w:val="auto"/>
                <w:sz w:val="20"/>
                <w:szCs w:val="20"/>
              </w:rPr>
              <w:t>NIP Wykonawcy:</w:t>
            </w:r>
          </w:p>
        </w:tc>
        <w:tc>
          <w:tcPr>
            <w:tcW w:w="5778" w:type="dxa"/>
          </w:tcPr>
          <w:p w14:paraId="77286AC3" w14:textId="77777777" w:rsidR="006E1EBF" w:rsidRPr="001F3060" w:rsidRDefault="006E1EBF" w:rsidP="007B1ACC">
            <w:pPr>
              <w:pStyle w:val="Default"/>
              <w:rPr>
                <w:rFonts w:ascii="Calibri Light" w:hAnsi="Calibri Light"/>
                <w:bCs/>
                <w:color w:val="auto"/>
                <w:sz w:val="20"/>
                <w:szCs w:val="20"/>
              </w:rPr>
            </w:pPr>
          </w:p>
        </w:tc>
      </w:tr>
    </w:tbl>
    <w:p w14:paraId="35A80B79" w14:textId="77777777" w:rsidR="006E1EBF" w:rsidRPr="001F3060" w:rsidRDefault="006E1EBF" w:rsidP="006E1EBF">
      <w:pPr>
        <w:rPr>
          <w:rFonts w:ascii="Calibri Light" w:hAnsi="Calibri Light"/>
          <w:sz w:val="20"/>
          <w:szCs w:val="20"/>
        </w:rPr>
      </w:pPr>
    </w:p>
    <w:p w14:paraId="0ACCEE70" w14:textId="77777777" w:rsidR="006E1EBF" w:rsidRPr="001F3060" w:rsidRDefault="006E1EBF" w:rsidP="006E1EBF">
      <w:pPr>
        <w:jc w:val="center"/>
        <w:rPr>
          <w:rFonts w:ascii="Calibri Light" w:hAnsi="Calibri Light"/>
          <w:sz w:val="20"/>
          <w:szCs w:val="20"/>
        </w:rPr>
      </w:pPr>
      <w:r w:rsidRPr="001F3060">
        <w:rPr>
          <w:rFonts w:ascii="Calibri Light" w:eastAsia="Times New Roman" w:hAnsi="Calibri Light"/>
          <w:b/>
          <w:color w:val="000000"/>
          <w:sz w:val="24"/>
          <w:szCs w:val="24"/>
          <w:lang w:eastAsia="pl-PL"/>
        </w:rPr>
        <w:t>Oświadczenie o braku podstaw do wykluczenia</w:t>
      </w:r>
    </w:p>
    <w:p w14:paraId="4E9A7F8B" w14:textId="77777777" w:rsidR="004D4E07" w:rsidRPr="004D4E07" w:rsidRDefault="004D4E07" w:rsidP="004D4E07">
      <w:pPr>
        <w:tabs>
          <w:tab w:val="left" w:pos="1122"/>
        </w:tabs>
        <w:rPr>
          <w:rFonts w:asciiTheme="majorHAnsi" w:hAnsiTheme="majorHAnsi" w:cstheme="majorHAnsi"/>
          <w:sz w:val="18"/>
          <w:szCs w:val="20"/>
        </w:rPr>
      </w:pPr>
      <w:r w:rsidRPr="004D4E07">
        <w:rPr>
          <w:rFonts w:asciiTheme="majorHAnsi" w:hAnsiTheme="majorHAnsi" w:cstheme="majorHAnsi"/>
          <w:sz w:val="18"/>
          <w:szCs w:val="20"/>
        </w:rPr>
        <w:t>Wykonawca oświadcza, że:</w:t>
      </w:r>
    </w:p>
    <w:p w14:paraId="181BD203" w14:textId="77777777" w:rsidR="004D4E07" w:rsidRPr="004D4E07" w:rsidRDefault="004D4E07" w:rsidP="004D4E07">
      <w:pPr>
        <w:pStyle w:val="Akapitzlist"/>
        <w:numPr>
          <w:ilvl w:val="0"/>
          <w:numId w:val="29"/>
        </w:numPr>
        <w:jc w:val="both"/>
        <w:rPr>
          <w:rFonts w:asciiTheme="majorHAnsi" w:hAnsiTheme="majorHAnsi" w:cstheme="majorHAnsi"/>
          <w:sz w:val="18"/>
        </w:rPr>
      </w:pPr>
      <w:r w:rsidRPr="004D4E07">
        <w:rPr>
          <w:rFonts w:asciiTheme="majorHAnsi" w:hAnsiTheme="majorHAnsi" w:cstheme="majorHAnsi"/>
          <w:sz w:val="18"/>
        </w:rPr>
        <w:t>Nie jest powiązany osobowo lub kapitałowo z Zamawiającym. Powyższe należy rozumieć jako brak istnienia albo brak wpływu powiązań osobowych lub kapitałowych między Zamawiającym (w tym osobami zaangażowanymi w czynności związane z przygotowaniem oraz przeprowadzeniem postępowania) a Wykonawcą, które mogłyby wpłynąć na bezstronność postępowania, a polegających na:</w:t>
      </w:r>
    </w:p>
    <w:p w14:paraId="7E5480BF" w14:textId="77777777" w:rsidR="004D4E07" w:rsidRPr="004D4E07" w:rsidRDefault="004D4E07" w:rsidP="004D4E07">
      <w:pPr>
        <w:pStyle w:val="Akapitzlist"/>
        <w:numPr>
          <w:ilvl w:val="0"/>
          <w:numId w:val="28"/>
        </w:numPr>
        <w:jc w:val="both"/>
        <w:rPr>
          <w:rFonts w:asciiTheme="majorHAnsi" w:hAnsiTheme="majorHAnsi" w:cstheme="majorHAnsi"/>
          <w:sz w:val="18"/>
        </w:rPr>
      </w:pPr>
      <w:r w:rsidRPr="004D4E07">
        <w:rPr>
          <w:rFonts w:asciiTheme="majorHAnsi" w:hAnsiTheme="majorHAnsi" w:cstheme="majorHAnsi"/>
          <w:sz w:val="18"/>
        </w:rPr>
        <w:t>uczestniczeniu w spółce jako wspólnik spółki cywilnej lub spółki osobowej, posiadaniu co najmniej 10% udziałów lub akcji (o ile niższy próg nie wynika z przepisów prawa), pełnieniu funkcji członka organu nadzorczego lub zarządzającego, prokurenta, pełnomocnika,</w:t>
      </w:r>
    </w:p>
    <w:p w14:paraId="0ADC206B" w14:textId="77777777" w:rsidR="004D4E07" w:rsidRPr="004D4E07" w:rsidRDefault="004D4E07" w:rsidP="004D4E07">
      <w:pPr>
        <w:pStyle w:val="Akapitzlist"/>
        <w:numPr>
          <w:ilvl w:val="0"/>
          <w:numId w:val="28"/>
        </w:numPr>
        <w:jc w:val="both"/>
        <w:rPr>
          <w:rFonts w:asciiTheme="majorHAnsi" w:hAnsiTheme="majorHAnsi" w:cstheme="majorHAnsi"/>
          <w:sz w:val="18"/>
        </w:rPr>
      </w:pPr>
      <w:r w:rsidRPr="004D4E07">
        <w:rPr>
          <w:rFonts w:asciiTheme="majorHAnsi" w:hAnsiTheme="majorHAnsi" w:cstheme="majorHAnsi"/>
          <w:sz w:val="18"/>
        </w:rPr>
        <w:t>pozostawaniu w związku małżeńskim, w stosunku pokrewieństwa lub powinowactwa w linii prostej, pokrewieństwa lub powinowactwa w linii bocznej do drugiego stopnia, lub związaniu z tytułu przysposobienia, opieki lub kurateli albo pozostawaniu we wspólnym pożyciu z wykonawcą, jego zastępcą prawnym lub członkami organów zarządzających lub organów nadzorczych wykonawców ubiegających się o udzielenie zamówienia,</w:t>
      </w:r>
    </w:p>
    <w:p w14:paraId="39D45441" w14:textId="77777777" w:rsidR="004D4E07" w:rsidRPr="004D4E07" w:rsidRDefault="004D4E07" w:rsidP="004D4E07">
      <w:pPr>
        <w:pStyle w:val="Akapitzlist"/>
        <w:numPr>
          <w:ilvl w:val="0"/>
          <w:numId w:val="28"/>
        </w:numPr>
        <w:jc w:val="both"/>
        <w:rPr>
          <w:rFonts w:asciiTheme="majorHAnsi" w:hAnsiTheme="majorHAnsi" w:cstheme="majorHAnsi"/>
          <w:sz w:val="18"/>
        </w:rPr>
      </w:pPr>
      <w:r w:rsidRPr="004D4E07">
        <w:rPr>
          <w:rFonts w:asciiTheme="majorHAnsi" w:hAnsiTheme="majorHAnsi" w:cstheme="majorHAnsi"/>
          <w:sz w:val="18"/>
        </w:rPr>
        <w:t>pozostawaniu z wykonawcą w takim stosunku prawnym lub faktycznym, że istnieje uzasadniona wątpliwość co do ich bezstronności lub niezależności w związku z postępowaniem o udzielenie zamówienia.</w:t>
      </w:r>
    </w:p>
    <w:p w14:paraId="21B121F9" w14:textId="77777777" w:rsidR="004D4E07" w:rsidRPr="004D4E07" w:rsidRDefault="004D4E07" w:rsidP="004D4E07">
      <w:pPr>
        <w:pStyle w:val="Akapitzlist"/>
        <w:numPr>
          <w:ilvl w:val="0"/>
          <w:numId w:val="29"/>
        </w:numPr>
        <w:jc w:val="both"/>
        <w:rPr>
          <w:rFonts w:asciiTheme="majorHAnsi" w:hAnsiTheme="majorHAnsi" w:cstheme="majorHAnsi"/>
          <w:sz w:val="18"/>
        </w:rPr>
      </w:pPr>
      <w:r w:rsidRPr="004D4E07">
        <w:rPr>
          <w:rFonts w:asciiTheme="majorHAnsi" w:hAnsiTheme="majorHAnsi" w:cstheme="majorHAnsi"/>
          <w:sz w:val="18"/>
        </w:rPr>
        <w:t>Nie jest podmiotem wykluczonym z zamówień publicznych na mocy art. 1 pkt 23 rozporządzenia 2022/576 do rozporządzenia Rady (UE) nr 833/2014 z dnia 31 lipca 2014 r. dotyczącego środków ograniczających w związku z działaniami Rosji destabilizującymi sytuację na Ukrainie (Dz. Urz. UE nr L 229 z 31.7.2014, str. 1),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23711790" w14:textId="77777777" w:rsidR="004D4E07" w:rsidRPr="004D4E07" w:rsidRDefault="004D4E07" w:rsidP="004D4E07">
      <w:pPr>
        <w:pStyle w:val="Akapitzlist"/>
        <w:numPr>
          <w:ilvl w:val="0"/>
          <w:numId w:val="30"/>
        </w:numPr>
        <w:jc w:val="both"/>
        <w:rPr>
          <w:rFonts w:asciiTheme="majorHAnsi" w:hAnsiTheme="majorHAnsi" w:cstheme="majorHAnsi"/>
          <w:sz w:val="18"/>
        </w:rPr>
      </w:pPr>
      <w:r w:rsidRPr="004D4E07">
        <w:rPr>
          <w:rFonts w:asciiTheme="majorHAnsi" w:hAnsiTheme="majorHAnsi" w:cstheme="majorHAnsi"/>
          <w:sz w:val="18"/>
        </w:rPr>
        <w:t>obywateli rosyjskich lub osób fizycznych lub prawnych, podmiotów lub organów z siedzibą w Rosji;</w:t>
      </w:r>
    </w:p>
    <w:p w14:paraId="44A1BB71" w14:textId="77777777" w:rsidR="004D4E07" w:rsidRPr="004D4E07" w:rsidRDefault="004D4E07" w:rsidP="004D4E07">
      <w:pPr>
        <w:pStyle w:val="Akapitzlist"/>
        <w:numPr>
          <w:ilvl w:val="0"/>
          <w:numId w:val="30"/>
        </w:numPr>
        <w:jc w:val="both"/>
        <w:rPr>
          <w:rFonts w:asciiTheme="majorHAnsi" w:hAnsiTheme="majorHAnsi" w:cstheme="majorHAnsi"/>
          <w:sz w:val="18"/>
        </w:rPr>
      </w:pPr>
      <w:r w:rsidRPr="004D4E07">
        <w:rPr>
          <w:rFonts w:asciiTheme="majorHAnsi" w:hAnsiTheme="majorHAnsi" w:cstheme="majorHAnsi"/>
          <w:sz w:val="18"/>
        </w:rPr>
        <w:t>osób prawnych, podmiotów lub organów, do których prawa własności bezpośrednio lub pośrednio w</w:t>
      </w:r>
    </w:p>
    <w:p w14:paraId="0BA0A683" w14:textId="77777777" w:rsidR="004D4E07" w:rsidRPr="004D4E07" w:rsidRDefault="004D4E07" w:rsidP="004D4E07">
      <w:pPr>
        <w:pStyle w:val="Akapitzlist"/>
        <w:numPr>
          <w:ilvl w:val="0"/>
          <w:numId w:val="30"/>
        </w:numPr>
        <w:jc w:val="both"/>
        <w:rPr>
          <w:rFonts w:asciiTheme="majorHAnsi" w:hAnsiTheme="majorHAnsi" w:cstheme="majorHAnsi"/>
          <w:sz w:val="18"/>
        </w:rPr>
      </w:pPr>
      <w:r w:rsidRPr="004D4E07">
        <w:rPr>
          <w:rFonts w:asciiTheme="majorHAnsi" w:hAnsiTheme="majorHAnsi" w:cstheme="majorHAnsi"/>
          <w:sz w:val="18"/>
        </w:rPr>
        <w:t>ponad 50 % należą do podmiotu, o którym mowa w lit. a) niniejszego ustępu; lub</w:t>
      </w:r>
    </w:p>
    <w:p w14:paraId="2D209581" w14:textId="77777777" w:rsidR="004D4E07" w:rsidRPr="004D4E07" w:rsidRDefault="004D4E07" w:rsidP="004D4E07">
      <w:pPr>
        <w:pStyle w:val="Akapitzlist"/>
        <w:numPr>
          <w:ilvl w:val="0"/>
          <w:numId w:val="30"/>
        </w:numPr>
        <w:jc w:val="both"/>
        <w:rPr>
          <w:rFonts w:asciiTheme="majorHAnsi" w:hAnsiTheme="majorHAnsi" w:cstheme="majorHAnsi"/>
          <w:sz w:val="18"/>
        </w:rPr>
      </w:pPr>
      <w:r w:rsidRPr="004D4E07">
        <w:rPr>
          <w:rFonts w:asciiTheme="majorHAnsi" w:hAnsiTheme="majorHAnsi" w:cstheme="majorHAnsi"/>
          <w:sz w:val="18"/>
        </w:rPr>
        <w:t>osób fizycznych lub prawnych, podmiotów lub organów działających w imieniu lub pod kierunkiem podmiotu, o którym mowa w lit. a) lub b) niniejszego ustępu, w tym podwykonawców, dostawców lub podmiotów, na których zdolności polega się w rozumieniu dyrektyw w sprawie zamówień publicznych, w przypadku gdy przypada na nich ponad 10 % wartości zamówienia.</w:t>
      </w:r>
    </w:p>
    <w:p w14:paraId="2F0B3FD4" w14:textId="77777777" w:rsidR="006E1EBF" w:rsidRPr="001F3060" w:rsidRDefault="006E1EBF" w:rsidP="006E1EBF">
      <w:pPr>
        <w:rPr>
          <w:rFonts w:ascii="Calibri Light" w:hAnsi="Calibri Light"/>
          <w:sz w:val="20"/>
          <w:szCs w:val="20"/>
        </w:rPr>
      </w:pPr>
    </w:p>
    <w:tbl>
      <w:tblPr>
        <w:tblpPr w:leftFromText="141" w:rightFromText="141"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10"/>
        <w:gridCol w:w="5778"/>
      </w:tblGrid>
      <w:tr w:rsidR="004D4E07" w:rsidRPr="006E1EBF" w14:paraId="44C488A5" w14:textId="77777777" w:rsidTr="00D33A63">
        <w:trPr>
          <w:trHeight w:val="397"/>
        </w:trPr>
        <w:tc>
          <w:tcPr>
            <w:tcW w:w="3510" w:type="dxa"/>
            <w:tcBorders>
              <w:top w:val="single" w:sz="4" w:space="0" w:color="000000"/>
              <w:left w:val="single" w:sz="4" w:space="0" w:color="000000"/>
              <w:bottom w:val="single" w:sz="4" w:space="0" w:color="000000"/>
              <w:right w:val="nil"/>
            </w:tcBorders>
            <w:shd w:val="clear" w:color="auto" w:fill="E7E6E6"/>
            <w:vAlign w:val="center"/>
          </w:tcPr>
          <w:p w14:paraId="4E344B57" w14:textId="77777777" w:rsidR="004D4E07" w:rsidRPr="006E1EBF" w:rsidRDefault="004D4E07" w:rsidP="00D33A63">
            <w:pPr>
              <w:suppressAutoHyphens/>
              <w:autoSpaceDE w:val="0"/>
              <w:jc w:val="both"/>
              <w:rPr>
                <w:rFonts w:ascii="Calibri Light" w:hAnsi="Calibri Light"/>
                <w:sz w:val="20"/>
                <w:szCs w:val="20"/>
                <w:lang w:eastAsia="ar-SA"/>
              </w:rPr>
            </w:pPr>
            <w:r>
              <w:rPr>
                <w:rFonts w:ascii="Calibri Light" w:hAnsi="Calibri Light"/>
                <w:sz w:val="20"/>
                <w:szCs w:val="20"/>
              </w:rPr>
              <w:t>Data</w:t>
            </w:r>
            <w:r w:rsidRPr="006E1EBF">
              <w:rPr>
                <w:rFonts w:ascii="Calibri Light" w:hAnsi="Calibri Light"/>
                <w:sz w:val="20"/>
                <w:szCs w:val="20"/>
              </w:rPr>
              <w:t xml:space="preserve"> </w:t>
            </w:r>
          </w:p>
        </w:tc>
        <w:tc>
          <w:tcPr>
            <w:tcW w:w="5778" w:type="dxa"/>
          </w:tcPr>
          <w:p w14:paraId="473B309B" w14:textId="77777777" w:rsidR="004D4E07" w:rsidRPr="006E1EBF" w:rsidRDefault="004D4E07" w:rsidP="00D33A63">
            <w:pPr>
              <w:pStyle w:val="Default"/>
              <w:jc w:val="both"/>
              <w:rPr>
                <w:rFonts w:ascii="Calibri Light" w:hAnsi="Calibri Light"/>
                <w:color w:val="auto"/>
                <w:sz w:val="20"/>
                <w:szCs w:val="20"/>
              </w:rPr>
            </w:pPr>
          </w:p>
        </w:tc>
      </w:tr>
      <w:tr w:rsidR="004D4E07" w:rsidRPr="006E1EBF" w14:paraId="2E764C82" w14:textId="77777777" w:rsidTr="00D33A63">
        <w:trPr>
          <w:trHeight w:val="397"/>
        </w:trPr>
        <w:tc>
          <w:tcPr>
            <w:tcW w:w="3510" w:type="dxa"/>
            <w:tcBorders>
              <w:top w:val="single" w:sz="4" w:space="0" w:color="000000"/>
              <w:left w:val="single" w:sz="4" w:space="0" w:color="000000"/>
              <w:bottom w:val="single" w:sz="4" w:space="0" w:color="000000"/>
              <w:right w:val="nil"/>
            </w:tcBorders>
            <w:shd w:val="clear" w:color="auto" w:fill="E7E6E6"/>
            <w:vAlign w:val="center"/>
          </w:tcPr>
          <w:p w14:paraId="42BAEFB8" w14:textId="77777777" w:rsidR="004D4E07" w:rsidRPr="006E1EBF" w:rsidRDefault="004D4E07" w:rsidP="00D33A63">
            <w:pPr>
              <w:suppressAutoHyphens/>
              <w:autoSpaceDE w:val="0"/>
              <w:jc w:val="both"/>
              <w:rPr>
                <w:rFonts w:ascii="Calibri Light" w:hAnsi="Calibri Light"/>
                <w:sz w:val="20"/>
                <w:szCs w:val="20"/>
              </w:rPr>
            </w:pPr>
            <w:r>
              <w:rPr>
                <w:rFonts w:ascii="Calibri Light" w:hAnsi="Calibri Light"/>
                <w:sz w:val="20"/>
                <w:szCs w:val="20"/>
              </w:rPr>
              <w:t>C</w:t>
            </w:r>
            <w:r w:rsidRPr="006E1EBF">
              <w:rPr>
                <w:rFonts w:ascii="Calibri Light" w:hAnsi="Calibri Light"/>
                <w:sz w:val="20"/>
                <w:szCs w:val="20"/>
              </w:rPr>
              <w:t>zytelny podpis osoby uprawnionej do reprezentowania Wykonawcy</w:t>
            </w:r>
            <w:r>
              <w:rPr>
                <w:rFonts w:ascii="Calibri Light" w:hAnsi="Calibri Light"/>
                <w:sz w:val="20"/>
                <w:szCs w:val="20"/>
              </w:rPr>
              <w:t xml:space="preserve"> lub podpis z pieczątką imienną</w:t>
            </w:r>
          </w:p>
        </w:tc>
        <w:tc>
          <w:tcPr>
            <w:tcW w:w="5778" w:type="dxa"/>
          </w:tcPr>
          <w:p w14:paraId="188B2E27" w14:textId="77777777" w:rsidR="004D4E07" w:rsidRPr="006E1EBF" w:rsidRDefault="004D4E07" w:rsidP="00D33A63">
            <w:pPr>
              <w:pStyle w:val="Default"/>
              <w:jc w:val="both"/>
              <w:rPr>
                <w:rFonts w:ascii="Calibri Light" w:hAnsi="Calibri Light"/>
                <w:color w:val="auto"/>
                <w:sz w:val="20"/>
                <w:szCs w:val="20"/>
              </w:rPr>
            </w:pPr>
          </w:p>
        </w:tc>
      </w:tr>
      <w:tr w:rsidR="004D4E07" w:rsidRPr="006E1EBF" w14:paraId="182F57C2" w14:textId="77777777" w:rsidTr="00D33A63">
        <w:trPr>
          <w:trHeight w:val="397"/>
        </w:trPr>
        <w:tc>
          <w:tcPr>
            <w:tcW w:w="3510" w:type="dxa"/>
            <w:tcBorders>
              <w:top w:val="single" w:sz="4" w:space="0" w:color="000000"/>
              <w:left w:val="single" w:sz="4" w:space="0" w:color="000000"/>
              <w:bottom w:val="single" w:sz="4" w:space="0" w:color="000000"/>
              <w:right w:val="nil"/>
            </w:tcBorders>
            <w:shd w:val="clear" w:color="auto" w:fill="E5E5E5"/>
            <w:vAlign w:val="center"/>
          </w:tcPr>
          <w:p w14:paraId="0B61F5DD" w14:textId="77777777" w:rsidR="004D4E07" w:rsidRPr="006E1EBF" w:rsidRDefault="004D4E07" w:rsidP="00D33A63">
            <w:pPr>
              <w:suppressAutoHyphens/>
              <w:autoSpaceDE w:val="0"/>
              <w:rPr>
                <w:rFonts w:ascii="Calibri Light" w:hAnsi="Calibri Light"/>
                <w:sz w:val="20"/>
                <w:szCs w:val="20"/>
                <w:lang w:eastAsia="ar-SA"/>
              </w:rPr>
            </w:pPr>
            <w:r w:rsidRPr="006E1EBF">
              <w:rPr>
                <w:rFonts w:ascii="Calibri Light" w:hAnsi="Calibri Light"/>
                <w:sz w:val="20"/>
                <w:szCs w:val="20"/>
              </w:rPr>
              <w:t xml:space="preserve">Pieczątka </w:t>
            </w:r>
            <w:r>
              <w:rPr>
                <w:rFonts w:ascii="Calibri Light" w:hAnsi="Calibri Light"/>
                <w:sz w:val="20"/>
                <w:szCs w:val="20"/>
              </w:rPr>
              <w:t xml:space="preserve">firmowa </w:t>
            </w:r>
            <w:r w:rsidRPr="006E1EBF">
              <w:rPr>
                <w:rFonts w:ascii="Calibri Light" w:hAnsi="Calibri Light"/>
                <w:sz w:val="20"/>
                <w:szCs w:val="20"/>
              </w:rPr>
              <w:t>Wykonawcy</w:t>
            </w:r>
          </w:p>
        </w:tc>
        <w:tc>
          <w:tcPr>
            <w:tcW w:w="5778" w:type="dxa"/>
          </w:tcPr>
          <w:p w14:paraId="4821E292" w14:textId="77777777" w:rsidR="004D4E07" w:rsidRPr="006E1EBF" w:rsidRDefault="004D4E07" w:rsidP="00D33A63">
            <w:pPr>
              <w:pStyle w:val="Default"/>
              <w:jc w:val="both"/>
              <w:rPr>
                <w:rFonts w:ascii="Calibri Light" w:hAnsi="Calibri Light"/>
                <w:color w:val="auto"/>
                <w:sz w:val="20"/>
                <w:szCs w:val="20"/>
              </w:rPr>
            </w:pPr>
          </w:p>
          <w:p w14:paraId="56FDD939" w14:textId="77777777" w:rsidR="004D4E07" w:rsidRPr="006E1EBF" w:rsidRDefault="004D4E07" w:rsidP="00D33A63">
            <w:pPr>
              <w:pStyle w:val="Default"/>
              <w:jc w:val="both"/>
              <w:rPr>
                <w:rFonts w:ascii="Calibri Light" w:hAnsi="Calibri Light"/>
                <w:color w:val="auto"/>
                <w:sz w:val="20"/>
                <w:szCs w:val="20"/>
              </w:rPr>
            </w:pPr>
          </w:p>
          <w:p w14:paraId="638345E8" w14:textId="77777777" w:rsidR="004D4E07" w:rsidRPr="006E1EBF" w:rsidRDefault="004D4E07" w:rsidP="00D33A63">
            <w:pPr>
              <w:pStyle w:val="Default"/>
              <w:jc w:val="both"/>
              <w:rPr>
                <w:rFonts w:ascii="Calibri Light" w:hAnsi="Calibri Light"/>
                <w:color w:val="auto"/>
                <w:sz w:val="20"/>
                <w:szCs w:val="20"/>
              </w:rPr>
            </w:pPr>
          </w:p>
          <w:p w14:paraId="3E1DCC31" w14:textId="77777777" w:rsidR="004D4E07" w:rsidRPr="006E1EBF" w:rsidRDefault="004D4E07" w:rsidP="00D33A63">
            <w:pPr>
              <w:pStyle w:val="Default"/>
              <w:jc w:val="both"/>
              <w:rPr>
                <w:rFonts w:ascii="Calibri Light" w:hAnsi="Calibri Light"/>
                <w:color w:val="auto"/>
                <w:sz w:val="20"/>
                <w:szCs w:val="20"/>
              </w:rPr>
            </w:pPr>
          </w:p>
        </w:tc>
      </w:tr>
    </w:tbl>
    <w:p w14:paraId="77E02A08" w14:textId="77777777" w:rsidR="00101745" w:rsidRDefault="00101745" w:rsidP="00386193">
      <w:pPr>
        <w:tabs>
          <w:tab w:val="left" w:pos="945"/>
        </w:tabs>
        <w:rPr>
          <w:rFonts w:ascii="Calibri Light" w:hAnsi="Calibri Light"/>
          <w:sz w:val="20"/>
          <w:szCs w:val="20"/>
        </w:rPr>
      </w:pPr>
    </w:p>
    <w:p w14:paraId="6DB979AD" w14:textId="77777777" w:rsidR="00101745" w:rsidRPr="00101745" w:rsidRDefault="00101745" w:rsidP="00101745">
      <w:pPr>
        <w:rPr>
          <w:rFonts w:ascii="Calibri Light" w:hAnsi="Calibri Light"/>
          <w:sz w:val="20"/>
          <w:szCs w:val="20"/>
        </w:rPr>
      </w:pPr>
    </w:p>
    <w:p w14:paraId="69EDF180" w14:textId="5F00F129" w:rsidR="00F53950" w:rsidRDefault="00101745" w:rsidP="005A1965">
      <w:pPr>
        <w:pStyle w:val="Default"/>
        <w:jc w:val="right"/>
        <w:rPr>
          <w:rFonts w:ascii="Calibri Light" w:hAnsi="Calibri Light"/>
          <w:sz w:val="20"/>
          <w:szCs w:val="20"/>
        </w:rPr>
        <w:sectPr w:rsidR="00F53950" w:rsidSect="006E1EBF">
          <w:pgSz w:w="11906" w:h="16838"/>
          <w:pgMar w:top="1417" w:right="1417" w:bottom="1417" w:left="1417" w:header="708" w:footer="708" w:gutter="0"/>
          <w:pgNumType w:start="1"/>
          <w:cols w:space="708"/>
          <w:titlePg/>
          <w:docGrid w:linePitch="360"/>
        </w:sectPr>
      </w:pPr>
      <w:r>
        <w:rPr>
          <w:rFonts w:ascii="Calibri Light" w:hAnsi="Calibri Light"/>
          <w:sz w:val="20"/>
          <w:szCs w:val="20"/>
        </w:rPr>
        <w:tab/>
      </w:r>
    </w:p>
    <w:p w14:paraId="6856AD3D" w14:textId="2E33CD01" w:rsidR="00F53950" w:rsidRPr="006E1EBF" w:rsidRDefault="00F53950" w:rsidP="00F53950">
      <w:pPr>
        <w:pStyle w:val="Default"/>
        <w:jc w:val="right"/>
        <w:rPr>
          <w:rFonts w:ascii="Calibri Light" w:hAnsi="Calibri Light"/>
          <w:b/>
          <w:bCs/>
          <w:color w:val="auto"/>
          <w:sz w:val="20"/>
          <w:szCs w:val="20"/>
        </w:rPr>
      </w:pPr>
      <w:r>
        <w:rPr>
          <w:rFonts w:ascii="Calibri Light" w:hAnsi="Calibri Light"/>
          <w:b/>
          <w:bCs/>
          <w:color w:val="auto"/>
          <w:sz w:val="20"/>
          <w:szCs w:val="20"/>
        </w:rPr>
        <w:lastRenderedPageBreak/>
        <w:t xml:space="preserve">Załącznik nr </w:t>
      </w:r>
      <w:r w:rsidR="005A1965">
        <w:rPr>
          <w:rFonts w:ascii="Calibri Light" w:hAnsi="Calibri Light"/>
          <w:b/>
          <w:bCs/>
          <w:color w:val="auto"/>
          <w:sz w:val="20"/>
          <w:szCs w:val="20"/>
        </w:rPr>
        <w:t>3</w:t>
      </w:r>
    </w:p>
    <w:p w14:paraId="6040F305" w14:textId="37275AAE" w:rsidR="00EC61C0" w:rsidRPr="001F3060" w:rsidRDefault="00EC61C0" w:rsidP="00EC61C0">
      <w:pPr>
        <w:jc w:val="right"/>
        <w:rPr>
          <w:rFonts w:ascii="Calibri Light" w:hAnsi="Calibri Light"/>
          <w:sz w:val="20"/>
          <w:szCs w:val="20"/>
        </w:rPr>
      </w:pPr>
      <w:r w:rsidRPr="001F3060">
        <w:rPr>
          <w:rFonts w:ascii="Calibri Light" w:hAnsi="Calibri Light"/>
          <w:sz w:val="20"/>
          <w:szCs w:val="20"/>
        </w:rPr>
        <w:t xml:space="preserve">Zapytanie ofertowe </w:t>
      </w:r>
      <w:r w:rsidR="00CB4396" w:rsidRPr="00CB4396">
        <w:rPr>
          <w:rFonts w:ascii="Calibri Light" w:hAnsi="Calibri Light"/>
          <w:sz w:val="20"/>
          <w:szCs w:val="20"/>
        </w:rPr>
        <w:t xml:space="preserve">l.dz. </w:t>
      </w:r>
      <w:r w:rsidR="000C3FF4" w:rsidRPr="000C3FF4">
        <w:rPr>
          <w:rFonts w:ascii="Calibri Light" w:hAnsi="Calibri Light"/>
          <w:sz w:val="20"/>
          <w:szCs w:val="20"/>
        </w:rPr>
        <w:t>0</w:t>
      </w:r>
      <w:r w:rsidR="00C10863">
        <w:rPr>
          <w:rFonts w:ascii="Calibri Light" w:hAnsi="Calibri Light"/>
          <w:sz w:val="20"/>
          <w:szCs w:val="20"/>
        </w:rPr>
        <w:t>1</w:t>
      </w:r>
      <w:r w:rsidR="000C3FF4" w:rsidRPr="000C3FF4">
        <w:rPr>
          <w:rFonts w:ascii="Calibri Light" w:hAnsi="Calibri Light"/>
          <w:sz w:val="20"/>
          <w:szCs w:val="20"/>
        </w:rPr>
        <w:t>_</w:t>
      </w:r>
      <w:r w:rsidR="00C10863">
        <w:rPr>
          <w:rFonts w:ascii="Calibri Light" w:hAnsi="Calibri Light"/>
          <w:sz w:val="20"/>
          <w:szCs w:val="20"/>
        </w:rPr>
        <w:t>12</w:t>
      </w:r>
      <w:r w:rsidR="000C3FF4" w:rsidRPr="000C3FF4">
        <w:rPr>
          <w:rFonts w:ascii="Calibri Light" w:hAnsi="Calibri Light"/>
          <w:sz w:val="20"/>
          <w:szCs w:val="20"/>
        </w:rPr>
        <w:t>_2025_FEWM_1_2_Alkaz</w:t>
      </w:r>
    </w:p>
    <w:tbl>
      <w:tblPr>
        <w:tblpPr w:leftFromText="141" w:rightFromText="141"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10"/>
        <w:gridCol w:w="5778"/>
      </w:tblGrid>
      <w:tr w:rsidR="00F53950" w:rsidRPr="006E1EBF" w14:paraId="5ABF79B3" w14:textId="77777777" w:rsidTr="00706E4A">
        <w:trPr>
          <w:trHeight w:val="465"/>
        </w:trPr>
        <w:tc>
          <w:tcPr>
            <w:tcW w:w="3510" w:type="dxa"/>
            <w:shd w:val="clear" w:color="auto" w:fill="E7E6E6"/>
          </w:tcPr>
          <w:p w14:paraId="36B7FC4E" w14:textId="77777777" w:rsidR="00F53950" w:rsidRPr="006E1EBF" w:rsidRDefault="00F53950" w:rsidP="00706E4A">
            <w:pPr>
              <w:pStyle w:val="Default"/>
              <w:rPr>
                <w:rFonts w:ascii="Calibri Light" w:hAnsi="Calibri Light"/>
                <w:b/>
                <w:bCs/>
                <w:color w:val="auto"/>
                <w:sz w:val="20"/>
                <w:szCs w:val="20"/>
              </w:rPr>
            </w:pPr>
            <w:r w:rsidRPr="006E1EBF">
              <w:rPr>
                <w:rFonts w:ascii="Calibri Light" w:hAnsi="Calibri Light"/>
                <w:b/>
                <w:bCs/>
                <w:color w:val="auto"/>
                <w:sz w:val="20"/>
                <w:szCs w:val="20"/>
              </w:rPr>
              <w:t xml:space="preserve">Nazwa Wykonawcy: </w:t>
            </w:r>
          </w:p>
          <w:p w14:paraId="4B570EFB" w14:textId="77777777" w:rsidR="00F53950" w:rsidRPr="006E1EBF" w:rsidRDefault="00F53950" w:rsidP="00706E4A">
            <w:pPr>
              <w:pStyle w:val="Default"/>
              <w:rPr>
                <w:rFonts w:ascii="Calibri Light" w:hAnsi="Calibri Light"/>
                <w:b/>
                <w:bCs/>
                <w:color w:val="auto"/>
                <w:sz w:val="20"/>
                <w:szCs w:val="20"/>
              </w:rPr>
            </w:pPr>
          </w:p>
        </w:tc>
        <w:tc>
          <w:tcPr>
            <w:tcW w:w="5778" w:type="dxa"/>
          </w:tcPr>
          <w:p w14:paraId="65E69A6F" w14:textId="77777777" w:rsidR="00F53950" w:rsidRPr="006E1EBF" w:rsidRDefault="00F53950" w:rsidP="00706E4A">
            <w:pPr>
              <w:pStyle w:val="Default"/>
              <w:rPr>
                <w:rFonts w:ascii="Calibri Light" w:hAnsi="Calibri Light"/>
                <w:bCs/>
                <w:color w:val="auto"/>
                <w:sz w:val="20"/>
                <w:szCs w:val="20"/>
              </w:rPr>
            </w:pPr>
          </w:p>
        </w:tc>
      </w:tr>
      <w:tr w:rsidR="00F53950" w:rsidRPr="006E1EBF" w14:paraId="6A8171B8" w14:textId="77777777" w:rsidTr="00706E4A">
        <w:trPr>
          <w:trHeight w:val="255"/>
        </w:trPr>
        <w:tc>
          <w:tcPr>
            <w:tcW w:w="3510" w:type="dxa"/>
            <w:shd w:val="clear" w:color="auto" w:fill="E7E6E6"/>
          </w:tcPr>
          <w:p w14:paraId="7EACBF03" w14:textId="77777777" w:rsidR="00F53950" w:rsidRPr="006E1EBF" w:rsidRDefault="00F53950" w:rsidP="00706E4A">
            <w:pPr>
              <w:pStyle w:val="Default"/>
              <w:rPr>
                <w:rFonts w:ascii="Calibri Light" w:hAnsi="Calibri Light"/>
                <w:b/>
                <w:bCs/>
                <w:color w:val="auto"/>
                <w:sz w:val="20"/>
                <w:szCs w:val="20"/>
              </w:rPr>
            </w:pPr>
            <w:r w:rsidRPr="006E1EBF">
              <w:rPr>
                <w:rFonts w:ascii="Calibri Light" w:hAnsi="Calibri Light"/>
                <w:b/>
                <w:bCs/>
                <w:color w:val="auto"/>
                <w:sz w:val="20"/>
                <w:szCs w:val="20"/>
              </w:rPr>
              <w:t>NIP Wykonawcy:</w:t>
            </w:r>
          </w:p>
        </w:tc>
        <w:tc>
          <w:tcPr>
            <w:tcW w:w="5778" w:type="dxa"/>
          </w:tcPr>
          <w:p w14:paraId="4428C103" w14:textId="77777777" w:rsidR="00F53950" w:rsidRPr="006E1EBF" w:rsidRDefault="00F53950" w:rsidP="00706E4A">
            <w:pPr>
              <w:pStyle w:val="Default"/>
              <w:rPr>
                <w:rFonts w:ascii="Calibri Light" w:hAnsi="Calibri Light"/>
                <w:bCs/>
                <w:color w:val="auto"/>
                <w:sz w:val="20"/>
                <w:szCs w:val="20"/>
              </w:rPr>
            </w:pPr>
          </w:p>
        </w:tc>
      </w:tr>
    </w:tbl>
    <w:p w14:paraId="02F493B0" w14:textId="77777777" w:rsidR="00F53950" w:rsidRPr="001F3060" w:rsidRDefault="00F53950" w:rsidP="00F53950">
      <w:pPr>
        <w:rPr>
          <w:rFonts w:ascii="Calibri Light" w:hAnsi="Calibri Light"/>
          <w:sz w:val="20"/>
          <w:szCs w:val="20"/>
        </w:rPr>
      </w:pPr>
    </w:p>
    <w:p w14:paraId="18E17709" w14:textId="77777777" w:rsidR="00E24BB5" w:rsidRPr="007F2C3A" w:rsidRDefault="00E24BB5" w:rsidP="00E24BB5">
      <w:pPr>
        <w:spacing w:after="60" w:line="256" w:lineRule="auto"/>
        <w:jc w:val="center"/>
        <w:rPr>
          <w:rFonts w:ascii="Calibri Light" w:eastAsia="Times New Roman" w:hAnsi="Calibri Light" w:cs="Calibri Light"/>
          <w:b/>
          <w:kern w:val="2"/>
          <w14:ligatures w14:val="standardContextual"/>
        </w:rPr>
      </w:pPr>
      <w:r w:rsidRPr="007F2C3A">
        <w:rPr>
          <w:rFonts w:ascii="Calibri Light" w:eastAsia="Times New Roman" w:hAnsi="Calibri Light" w:cs="Calibri Light"/>
          <w:b/>
          <w:kern w:val="2"/>
          <w14:ligatures w14:val="standardContextual"/>
        </w:rPr>
        <w:t>Deklaracja zgodności dostawy z zamówieniem</w:t>
      </w:r>
    </w:p>
    <w:p w14:paraId="1CA041FA" w14:textId="77777777" w:rsidR="00E24BB5" w:rsidRDefault="00E24BB5" w:rsidP="00E24BB5">
      <w:pPr>
        <w:spacing w:after="60" w:line="256" w:lineRule="auto"/>
        <w:rPr>
          <w:rFonts w:ascii="Calibri Light" w:hAnsi="Calibri Light" w:cs="Calibri Light"/>
          <w:color w:val="262626" w:themeColor="text1" w:themeTint="D9"/>
          <w:kern w:val="2"/>
          <w14:ligatures w14:val="standardContextual"/>
        </w:rPr>
      </w:pPr>
    </w:p>
    <w:p w14:paraId="3BF80B42" w14:textId="026C1954" w:rsidR="00E24BB5" w:rsidRPr="002E538B" w:rsidRDefault="00E24BB5" w:rsidP="00E24BB5">
      <w:pPr>
        <w:spacing w:after="60" w:line="256" w:lineRule="auto"/>
        <w:rPr>
          <w:rFonts w:ascii="Calibri Light" w:hAnsi="Calibri Light" w:cs="Calibri Light"/>
          <w:color w:val="262626" w:themeColor="text1" w:themeTint="D9"/>
          <w:kern w:val="2"/>
          <w14:ligatures w14:val="standardContextual"/>
        </w:rPr>
      </w:pPr>
      <w:r w:rsidRPr="002E538B">
        <w:rPr>
          <w:rFonts w:ascii="Calibri Light" w:hAnsi="Calibri Light" w:cs="Calibri Light"/>
          <w:color w:val="262626" w:themeColor="text1" w:themeTint="D9"/>
          <w:kern w:val="2"/>
          <w14:ligatures w14:val="standardContextual"/>
        </w:rPr>
        <w:t>Składana oferta obejmuje dostawę</w:t>
      </w:r>
      <w:r w:rsidRPr="00DA67D2">
        <w:rPr>
          <w:rFonts w:ascii="Calibri Light" w:hAnsi="Calibri Light" w:cs="Calibri Light"/>
          <w:color w:val="262626" w:themeColor="text1" w:themeTint="D9"/>
          <w:kern w:val="2"/>
          <w14:ligatures w14:val="standardContextual"/>
        </w:rPr>
        <w:t xml:space="preserve"> </w:t>
      </w:r>
      <w:r w:rsidRPr="00E24BB5">
        <w:rPr>
          <w:rFonts w:ascii="Calibri Light" w:hAnsi="Calibri Light" w:cs="Calibri Light"/>
          <w:color w:val="262626" w:themeColor="text1" w:themeTint="D9"/>
          <w:kern w:val="2"/>
          <w14:ligatures w14:val="standardContextual"/>
        </w:rPr>
        <w:t>wizyjnych systemów oceny przebiegu procesu wtryskiwania tworzyw polimerowych  dla  ALKAZ PLASTICS S.A.</w:t>
      </w:r>
      <w:r>
        <w:rPr>
          <w:rFonts w:ascii="Calibri Light" w:hAnsi="Calibri Light" w:cs="Calibri Light"/>
          <w:color w:val="262626" w:themeColor="text1" w:themeTint="D9"/>
          <w:kern w:val="2"/>
          <w14:ligatures w14:val="standardContextual"/>
        </w:rPr>
        <w:t xml:space="preserve"> szt. 3</w:t>
      </w:r>
      <w:r w:rsidRPr="002E538B">
        <w:rPr>
          <w:rFonts w:ascii="Calibri Light" w:hAnsi="Calibri Light" w:cs="Calibri Light"/>
          <w:color w:val="262626" w:themeColor="text1" w:themeTint="D9"/>
          <w:kern w:val="2"/>
          <w14:ligatures w14:val="standardContextual"/>
        </w:rPr>
        <w:t xml:space="preserve"> (</w:t>
      </w:r>
      <w:r w:rsidRPr="002E538B">
        <w:rPr>
          <w:rFonts w:ascii="Calibri Light" w:hAnsi="Calibri Light" w:cs="Calibri Light"/>
          <w:i/>
          <w:iCs/>
          <w:color w:val="262626" w:themeColor="text1" w:themeTint="D9"/>
          <w:kern w:val="2"/>
          <w14:ligatures w14:val="standardContextual"/>
        </w:rPr>
        <w:t>przedmiotu zamówienia, który Wykonawca zobowiązuje się zrealizować, należy podać producenta/markę, typ,</w:t>
      </w:r>
      <w:r>
        <w:rPr>
          <w:rFonts w:ascii="Calibri Light" w:hAnsi="Calibri Light" w:cs="Calibri Light"/>
          <w:i/>
          <w:iCs/>
          <w:color w:val="262626" w:themeColor="text1" w:themeTint="D9"/>
          <w:kern w:val="2"/>
          <w14:ligatures w14:val="standardContextual"/>
        </w:rPr>
        <w:t xml:space="preserve"> model</w:t>
      </w:r>
      <w:r w:rsidRPr="002E538B">
        <w:rPr>
          <w:rFonts w:ascii="Calibri Light" w:hAnsi="Calibri Light" w:cs="Calibri Light"/>
          <w:i/>
          <w:iCs/>
          <w:color w:val="262626" w:themeColor="text1" w:themeTint="D9"/>
          <w:kern w:val="2"/>
          <w14:ligatures w14:val="standardContextual"/>
        </w:rPr>
        <w:t xml:space="preserve"> – jeżeli posiada</w:t>
      </w:r>
      <w:r w:rsidRPr="002E538B">
        <w:rPr>
          <w:rFonts w:ascii="Calibri Light" w:hAnsi="Calibri Light" w:cs="Calibri Light"/>
          <w:color w:val="262626" w:themeColor="text1" w:themeTint="D9"/>
          <w:kern w:val="2"/>
          <w14:ligatures w14:val="standardContextual"/>
        </w:rPr>
        <w:t>):</w:t>
      </w:r>
    </w:p>
    <w:p w14:paraId="3D0BF338" w14:textId="0F65F926" w:rsidR="00E24BB5" w:rsidRPr="002E538B" w:rsidRDefault="00E24BB5" w:rsidP="00E24BB5">
      <w:pPr>
        <w:keepNext/>
        <w:keepLines/>
        <w:spacing w:before="160" w:after="120" w:line="256" w:lineRule="auto"/>
        <w:outlineLvl w:val="2"/>
        <w:rPr>
          <w:rFonts w:ascii="Calibri Light" w:eastAsia="Times New Roman" w:hAnsi="Calibri Light" w:cs="Calibri Light"/>
          <w:b/>
          <w:color w:val="262626" w:themeColor="text1" w:themeTint="D9"/>
          <w:kern w:val="2"/>
          <w14:ligatures w14:val="standardContextual"/>
        </w:rPr>
      </w:pPr>
    </w:p>
    <w:tbl>
      <w:tblPr>
        <w:tblStyle w:val="Tabela-Siatka"/>
        <w:tblpPr w:leftFromText="141" w:rightFromText="141" w:vertAnchor="text" w:horzAnchor="margin" w:tblpY="-38"/>
        <w:tblW w:w="0" w:type="auto"/>
        <w:tblLook w:val="04A0" w:firstRow="1" w:lastRow="0" w:firstColumn="1" w:lastColumn="0" w:noHBand="0" w:noVBand="1"/>
      </w:tblPr>
      <w:tblGrid>
        <w:gridCol w:w="3676"/>
        <w:gridCol w:w="2693"/>
        <w:gridCol w:w="2693"/>
      </w:tblGrid>
      <w:tr w:rsidR="00E24BB5" w:rsidRPr="004D4E07" w14:paraId="027AAF71" w14:textId="77777777" w:rsidTr="00E24BB5">
        <w:tc>
          <w:tcPr>
            <w:tcW w:w="3676" w:type="dxa"/>
          </w:tcPr>
          <w:p w14:paraId="2C6A485B" w14:textId="77777777" w:rsidR="00E24BB5" w:rsidRPr="004D4E07" w:rsidRDefault="00E24BB5" w:rsidP="00E24BB5">
            <w:pPr>
              <w:jc w:val="center"/>
              <w:rPr>
                <w:rFonts w:asciiTheme="majorHAnsi" w:hAnsiTheme="majorHAnsi" w:cstheme="majorHAnsi"/>
                <w:b/>
                <w:bCs/>
                <w:sz w:val="20"/>
                <w:szCs w:val="20"/>
              </w:rPr>
            </w:pPr>
            <w:r w:rsidRPr="004D4E07">
              <w:rPr>
                <w:rFonts w:asciiTheme="majorHAnsi" w:hAnsiTheme="majorHAnsi" w:cstheme="majorHAnsi"/>
                <w:b/>
                <w:bCs/>
                <w:sz w:val="20"/>
                <w:szCs w:val="20"/>
              </w:rPr>
              <w:t>Nazwa modułu/urządzenia</w:t>
            </w:r>
          </w:p>
        </w:tc>
        <w:tc>
          <w:tcPr>
            <w:tcW w:w="2693" w:type="dxa"/>
          </w:tcPr>
          <w:p w14:paraId="046695D7" w14:textId="77777777" w:rsidR="00E24BB5" w:rsidRPr="004D4E07" w:rsidRDefault="00E24BB5" w:rsidP="00E24BB5">
            <w:pPr>
              <w:jc w:val="center"/>
              <w:rPr>
                <w:rFonts w:asciiTheme="majorHAnsi" w:hAnsiTheme="majorHAnsi" w:cstheme="majorHAnsi"/>
                <w:b/>
                <w:bCs/>
                <w:sz w:val="20"/>
                <w:szCs w:val="20"/>
              </w:rPr>
            </w:pPr>
            <w:r w:rsidRPr="004D4E07">
              <w:rPr>
                <w:rFonts w:asciiTheme="majorHAnsi" w:hAnsiTheme="majorHAnsi" w:cstheme="majorHAnsi"/>
                <w:b/>
                <w:bCs/>
                <w:sz w:val="20"/>
                <w:szCs w:val="20"/>
              </w:rPr>
              <w:t>Producent</w:t>
            </w:r>
          </w:p>
        </w:tc>
        <w:tc>
          <w:tcPr>
            <w:tcW w:w="2693" w:type="dxa"/>
          </w:tcPr>
          <w:p w14:paraId="6E8F1738" w14:textId="77777777" w:rsidR="00E24BB5" w:rsidRPr="004D4E07" w:rsidRDefault="00E24BB5" w:rsidP="00E24BB5">
            <w:pPr>
              <w:jc w:val="center"/>
              <w:rPr>
                <w:rFonts w:asciiTheme="majorHAnsi" w:hAnsiTheme="majorHAnsi" w:cstheme="majorHAnsi"/>
                <w:b/>
                <w:bCs/>
                <w:sz w:val="20"/>
                <w:szCs w:val="20"/>
              </w:rPr>
            </w:pPr>
            <w:r w:rsidRPr="004D4E07">
              <w:rPr>
                <w:rFonts w:asciiTheme="majorHAnsi" w:hAnsiTheme="majorHAnsi" w:cstheme="majorHAnsi"/>
                <w:b/>
                <w:bCs/>
                <w:sz w:val="20"/>
                <w:szCs w:val="20"/>
              </w:rPr>
              <w:t>Model</w:t>
            </w:r>
          </w:p>
        </w:tc>
      </w:tr>
      <w:tr w:rsidR="00E24BB5" w:rsidRPr="004D4E07" w14:paraId="53799BF5" w14:textId="77777777" w:rsidTr="00E24BB5">
        <w:tc>
          <w:tcPr>
            <w:tcW w:w="3676" w:type="dxa"/>
          </w:tcPr>
          <w:p w14:paraId="37A92B56" w14:textId="0E7B65BD" w:rsidR="00E24BB5" w:rsidRPr="00D5177D" w:rsidRDefault="00E24BB5" w:rsidP="00E24BB5">
            <w:pPr>
              <w:pStyle w:val="Akapitzlist"/>
              <w:numPr>
                <w:ilvl w:val="0"/>
                <w:numId w:val="31"/>
              </w:numPr>
              <w:rPr>
                <w:rFonts w:asciiTheme="majorHAnsi" w:hAnsiTheme="majorHAnsi" w:cstheme="majorHAnsi"/>
              </w:rPr>
            </w:pPr>
            <w:r w:rsidRPr="00E24BB5">
              <w:rPr>
                <w:rFonts w:ascii="Calibri Light" w:hAnsi="Calibri Light" w:cs="Calibri Light"/>
              </w:rPr>
              <w:t>Wizyjny system oceny przebiegu procesu wtryskiwania tworzyw polimerowych – typ 1</w:t>
            </w:r>
            <w:r w:rsidRPr="005676DA">
              <w:rPr>
                <w:rFonts w:ascii="Calibri Light" w:hAnsi="Calibri Light" w:cs="Calibri Light"/>
              </w:rPr>
              <w:t xml:space="preserve">, szt. </w:t>
            </w:r>
            <w:r>
              <w:rPr>
                <w:rFonts w:ascii="Calibri Light" w:hAnsi="Calibri Light" w:cs="Calibri Light"/>
              </w:rPr>
              <w:t>1</w:t>
            </w:r>
          </w:p>
        </w:tc>
        <w:tc>
          <w:tcPr>
            <w:tcW w:w="2693" w:type="dxa"/>
          </w:tcPr>
          <w:p w14:paraId="6FF05F4E" w14:textId="77777777" w:rsidR="00E24BB5" w:rsidRPr="004D4E07" w:rsidRDefault="00E24BB5" w:rsidP="00E24BB5">
            <w:pPr>
              <w:rPr>
                <w:rFonts w:asciiTheme="majorHAnsi" w:hAnsiTheme="majorHAnsi" w:cstheme="majorHAnsi"/>
                <w:sz w:val="20"/>
                <w:szCs w:val="20"/>
              </w:rPr>
            </w:pPr>
          </w:p>
        </w:tc>
        <w:tc>
          <w:tcPr>
            <w:tcW w:w="2693" w:type="dxa"/>
          </w:tcPr>
          <w:p w14:paraId="738514BD" w14:textId="77777777" w:rsidR="00E24BB5" w:rsidRPr="004D4E07" w:rsidRDefault="00E24BB5" w:rsidP="00E24BB5">
            <w:pPr>
              <w:rPr>
                <w:rFonts w:asciiTheme="majorHAnsi" w:hAnsiTheme="majorHAnsi" w:cstheme="majorHAnsi"/>
                <w:sz w:val="20"/>
                <w:szCs w:val="20"/>
              </w:rPr>
            </w:pPr>
          </w:p>
        </w:tc>
      </w:tr>
      <w:tr w:rsidR="00E24BB5" w:rsidRPr="004D4E07" w14:paraId="7A76A928" w14:textId="77777777" w:rsidTr="00E24BB5">
        <w:tc>
          <w:tcPr>
            <w:tcW w:w="3676" w:type="dxa"/>
          </w:tcPr>
          <w:p w14:paraId="7B60E53C" w14:textId="65586CA5" w:rsidR="00E24BB5" w:rsidRDefault="00E24BB5" w:rsidP="00E24BB5">
            <w:pPr>
              <w:pStyle w:val="Akapitzlist"/>
              <w:numPr>
                <w:ilvl w:val="0"/>
                <w:numId w:val="31"/>
              </w:numPr>
              <w:rPr>
                <w:rFonts w:ascii="Calibri Light" w:hAnsi="Calibri Light" w:cs="Calibri Light"/>
              </w:rPr>
            </w:pPr>
            <w:r w:rsidRPr="00E24BB5">
              <w:rPr>
                <w:rFonts w:ascii="Calibri Light" w:hAnsi="Calibri Light" w:cs="Calibri Light"/>
              </w:rPr>
              <w:t xml:space="preserve">Wizyjny system oceny przebiegu procesu wtryskiwania tworzyw polimerowych – typ </w:t>
            </w:r>
            <w:r>
              <w:rPr>
                <w:rFonts w:ascii="Calibri Light" w:hAnsi="Calibri Light" w:cs="Calibri Light"/>
              </w:rPr>
              <w:t>2</w:t>
            </w:r>
            <w:r w:rsidRPr="005676DA">
              <w:rPr>
                <w:rFonts w:ascii="Calibri Light" w:hAnsi="Calibri Light" w:cs="Calibri Light"/>
              </w:rPr>
              <w:t xml:space="preserve">, szt. </w:t>
            </w:r>
            <w:r>
              <w:rPr>
                <w:rFonts w:ascii="Calibri Light" w:hAnsi="Calibri Light" w:cs="Calibri Light"/>
              </w:rPr>
              <w:t>2</w:t>
            </w:r>
          </w:p>
        </w:tc>
        <w:tc>
          <w:tcPr>
            <w:tcW w:w="2693" w:type="dxa"/>
          </w:tcPr>
          <w:p w14:paraId="4F4729D4" w14:textId="77777777" w:rsidR="00E24BB5" w:rsidRPr="004D4E07" w:rsidRDefault="00E24BB5" w:rsidP="00E24BB5">
            <w:pPr>
              <w:rPr>
                <w:rFonts w:asciiTheme="majorHAnsi" w:hAnsiTheme="majorHAnsi" w:cstheme="majorHAnsi"/>
                <w:sz w:val="20"/>
                <w:szCs w:val="20"/>
              </w:rPr>
            </w:pPr>
          </w:p>
        </w:tc>
        <w:tc>
          <w:tcPr>
            <w:tcW w:w="2693" w:type="dxa"/>
          </w:tcPr>
          <w:p w14:paraId="781C8DBE" w14:textId="77777777" w:rsidR="00E24BB5" w:rsidRPr="004D4E07" w:rsidRDefault="00E24BB5" w:rsidP="00E24BB5">
            <w:pPr>
              <w:rPr>
                <w:rFonts w:asciiTheme="majorHAnsi" w:hAnsiTheme="majorHAnsi" w:cstheme="majorHAnsi"/>
                <w:sz w:val="20"/>
                <w:szCs w:val="20"/>
              </w:rPr>
            </w:pPr>
          </w:p>
        </w:tc>
      </w:tr>
    </w:tbl>
    <w:p w14:paraId="11A5B988" w14:textId="77777777" w:rsidR="00E24BB5" w:rsidRDefault="00E24BB5" w:rsidP="00E24BB5">
      <w:pPr>
        <w:spacing w:after="60" w:line="256" w:lineRule="auto"/>
        <w:rPr>
          <w:rFonts w:ascii="Calibri Light" w:hAnsi="Calibri Light" w:cs="Calibri Light"/>
          <w:color w:val="262626" w:themeColor="text1" w:themeTint="D9"/>
          <w:kern w:val="2"/>
          <w14:ligatures w14:val="standardContextual"/>
        </w:rPr>
      </w:pPr>
    </w:p>
    <w:p w14:paraId="1DCB416B" w14:textId="77777777" w:rsidR="00E24BB5" w:rsidRDefault="00E24BB5" w:rsidP="00E24BB5">
      <w:pPr>
        <w:spacing w:after="60" w:line="256" w:lineRule="auto"/>
        <w:rPr>
          <w:rFonts w:ascii="Calibri Light" w:hAnsi="Calibri Light" w:cs="Calibri Light"/>
          <w:b/>
          <w:bCs/>
          <w:color w:val="262626" w:themeColor="text1" w:themeTint="D9"/>
          <w:kern w:val="2"/>
          <w14:ligatures w14:val="standardContextual"/>
        </w:rPr>
      </w:pPr>
    </w:p>
    <w:p w14:paraId="2C86ABAD" w14:textId="77777777" w:rsidR="00E24BB5" w:rsidRDefault="00E24BB5" w:rsidP="00E24BB5">
      <w:pPr>
        <w:spacing w:after="60" w:line="256" w:lineRule="auto"/>
        <w:rPr>
          <w:rFonts w:ascii="Calibri Light" w:hAnsi="Calibri Light" w:cs="Calibri Light"/>
          <w:b/>
          <w:bCs/>
          <w:color w:val="262626" w:themeColor="text1" w:themeTint="D9"/>
          <w:kern w:val="2"/>
          <w14:ligatures w14:val="standardContextual"/>
        </w:rPr>
      </w:pPr>
      <w:r w:rsidRPr="005702BA">
        <w:rPr>
          <w:rFonts w:ascii="Calibri Light" w:hAnsi="Calibri Light" w:cs="Calibri Light"/>
          <w:b/>
          <w:bCs/>
          <w:color w:val="262626" w:themeColor="text1" w:themeTint="D9"/>
          <w:kern w:val="2"/>
          <w14:ligatures w14:val="standardContextual"/>
        </w:rPr>
        <w:t>Oświadczam, że ww. urządzenie w dniu dostawy spełniała wszystkie wymagania techniczne i funkcjonalne określone w Zapytaniu ofertowym w rubryce: przedmiot zamówienia (charakterystyka, specyfikacja, funkcjonalności, ilości).</w:t>
      </w:r>
    </w:p>
    <w:p w14:paraId="5589ACB8" w14:textId="68ADD8BB" w:rsidR="00E24BB5" w:rsidRDefault="00E24BB5" w:rsidP="00E24BB5">
      <w:pPr>
        <w:spacing w:after="60" w:line="256" w:lineRule="auto"/>
        <w:rPr>
          <w:rFonts w:ascii="Calibri Light" w:hAnsi="Calibri Light" w:cs="Calibri Light"/>
          <w:b/>
          <w:bCs/>
          <w:color w:val="262626" w:themeColor="text1" w:themeTint="D9"/>
          <w:kern w:val="2"/>
          <w14:ligatures w14:val="standardContextual"/>
        </w:rPr>
      </w:pPr>
      <w:r w:rsidRPr="00E24BB5">
        <w:rPr>
          <w:rFonts w:ascii="Calibri Light" w:hAnsi="Calibri Light" w:cs="Calibri Light"/>
          <w:b/>
          <w:bCs/>
          <w:color w:val="262626" w:themeColor="text1" w:themeTint="D9"/>
          <w:kern w:val="2"/>
          <w14:ligatures w14:val="standardContextual"/>
        </w:rPr>
        <w:t>Ponadto zobowiązuję się dołączyć do oferty pełną dokumentację potwierdzającą spełnianie wymogów opisanych w OPZ, w szczególności: karty katalogowe, karty techniczne, opisy funkcjonalne, certyfikaty, deklaracje zgodności oraz inne dokumenty potwierdzające zgodność oferowanych urządzeń z wymaganiami Zamawiającego.</w:t>
      </w:r>
    </w:p>
    <w:p w14:paraId="09E2EF22" w14:textId="77777777" w:rsidR="004D4E07" w:rsidRDefault="004D4E07" w:rsidP="00F53950">
      <w:pPr>
        <w:tabs>
          <w:tab w:val="left" w:pos="2490"/>
        </w:tabs>
        <w:rPr>
          <w:rFonts w:ascii="Calibri Light" w:hAnsi="Calibri Light"/>
          <w:sz w:val="20"/>
          <w:szCs w:val="20"/>
        </w:rPr>
      </w:pPr>
    </w:p>
    <w:tbl>
      <w:tblPr>
        <w:tblpPr w:leftFromText="141" w:rightFromText="141"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10"/>
        <w:gridCol w:w="5778"/>
      </w:tblGrid>
      <w:tr w:rsidR="00F53950" w:rsidRPr="006E1EBF" w14:paraId="1FCDABBB" w14:textId="77777777" w:rsidTr="00706E4A">
        <w:trPr>
          <w:trHeight w:val="397"/>
        </w:trPr>
        <w:tc>
          <w:tcPr>
            <w:tcW w:w="3510" w:type="dxa"/>
            <w:tcBorders>
              <w:top w:val="single" w:sz="4" w:space="0" w:color="000000"/>
              <w:left w:val="single" w:sz="4" w:space="0" w:color="000000"/>
              <w:bottom w:val="single" w:sz="4" w:space="0" w:color="000000"/>
              <w:right w:val="nil"/>
            </w:tcBorders>
            <w:shd w:val="clear" w:color="auto" w:fill="E7E6E6"/>
            <w:vAlign w:val="center"/>
          </w:tcPr>
          <w:p w14:paraId="165336E1" w14:textId="64A3F91B" w:rsidR="00F53950" w:rsidRPr="006E1EBF" w:rsidRDefault="004D4E07" w:rsidP="00706E4A">
            <w:pPr>
              <w:suppressAutoHyphens/>
              <w:autoSpaceDE w:val="0"/>
              <w:jc w:val="both"/>
              <w:rPr>
                <w:rFonts w:ascii="Calibri Light" w:hAnsi="Calibri Light"/>
                <w:sz w:val="20"/>
                <w:szCs w:val="20"/>
                <w:lang w:eastAsia="ar-SA"/>
              </w:rPr>
            </w:pPr>
            <w:r>
              <w:rPr>
                <w:rFonts w:ascii="Calibri Light" w:hAnsi="Calibri Light"/>
                <w:sz w:val="20"/>
                <w:szCs w:val="20"/>
              </w:rPr>
              <w:t>Data</w:t>
            </w:r>
            <w:r w:rsidR="00F53950" w:rsidRPr="006E1EBF">
              <w:rPr>
                <w:rFonts w:ascii="Calibri Light" w:hAnsi="Calibri Light"/>
                <w:sz w:val="20"/>
                <w:szCs w:val="20"/>
              </w:rPr>
              <w:t xml:space="preserve"> </w:t>
            </w:r>
          </w:p>
        </w:tc>
        <w:tc>
          <w:tcPr>
            <w:tcW w:w="5778" w:type="dxa"/>
          </w:tcPr>
          <w:p w14:paraId="116D0E63" w14:textId="77777777" w:rsidR="00F53950" w:rsidRPr="006E1EBF" w:rsidRDefault="00F53950" w:rsidP="00706E4A">
            <w:pPr>
              <w:pStyle w:val="Default"/>
              <w:jc w:val="both"/>
              <w:rPr>
                <w:rFonts w:ascii="Calibri Light" w:hAnsi="Calibri Light"/>
                <w:color w:val="auto"/>
                <w:sz w:val="20"/>
                <w:szCs w:val="20"/>
              </w:rPr>
            </w:pPr>
          </w:p>
        </w:tc>
      </w:tr>
      <w:tr w:rsidR="004D4E07" w:rsidRPr="006E1EBF" w14:paraId="7E6C047F" w14:textId="77777777" w:rsidTr="00706E4A">
        <w:trPr>
          <w:trHeight w:val="397"/>
        </w:trPr>
        <w:tc>
          <w:tcPr>
            <w:tcW w:w="3510" w:type="dxa"/>
            <w:tcBorders>
              <w:top w:val="single" w:sz="4" w:space="0" w:color="000000"/>
              <w:left w:val="single" w:sz="4" w:space="0" w:color="000000"/>
              <w:bottom w:val="single" w:sz="4" w:space="0" w:color="000000"/>
              <w:right w:val="nil"/>
            </w:tcBorders>
            <w:shd w:val="clear" w:color="auto" w:fill="E7E6E6"/>
            <w:vAlign w:val="center"/>
          </w:tcPr>
          <w:p w14:paraId="6A745B65" w14:textId="70F745E4" w:rsidR="004D4E07" w:rsidRPr="006E1EBF" w:rsidRDefault="004D4E07" w:rsidP="00706E4A">
            <w:pPr>
              <w:suppressAutoHyphens/>
              <w:autoSpaceDE w:val="0"/>
              <w:jc w:val="both"/>
              <w:rPr>
                <w:rFonts w:ascii="Calibri Light" w:hAnsi="Calibri Light"/>
                <w:sz w:val="20"/>
                <w:szCs w:val="20"/>
              </w:rPr>
            </w:pPr>
            <w:r>
              <w:rPr>
                <w:rFonts w:ascii="Calibri Light" w:hAnsi="Calibri Light"/>
                <w:sz w:val="20"/>
                <w:szCs w:val="20"/>
              </w:rPr>
              <w:t>C</w:t>
            </w:r>
            <w:r w:rsidRPr="006E1EBF">
              <w:rPr>
                <w:rFonts w:ascii="Calibri Light" w:hAnsi="Calibri Light"/>
                <w:sz w:val="20"/>
                <w:szCs w:val="20"/>
              </w:rPr>
              <w:t>zytelny podpis osoby uprawnionej do reprezentowania Wykonawcy</w:t>
            </w:r>
            <w:r>
              <w:rPr>
                <w:rFonts w:ascii="Calibri Light" w:hAnsi="Calibri Light"/>
                <w:sz w:val="20"/>
                <w:szCs w:val="20"/>
              </w:rPr>
              <w:t xml:space="preserve"> lub podpis z pieczątką imienną</w:t>
            </w:r>
          </w:p>
        </w:tc>
        <w:tc>
          <w:tcPr>
            <w:tcW w:w="5778" w:type="dxa"/>
          </w:tcPr>
          <w:p w14:paraId="0CE31367" w14:textId="77777777" w:rsidR="004D4E07" w:rsidRPr="006E1EBF" w:rsidRDefault="004D4E07" w:rsidP="00706E4A">
            <w:pPr>
              <w:pStyle w:val="Default"/>
              <w:jc w:val="both"/>
              <w:rPr>
                <w:rFonts w:ascii="Calibri Light" w:hAnsi="Calibri Light"/>
                <w:color w:val="auto"/>
                <w:sz w:val="20"/>
                <w:szCs w:val="20"/>
              </w:rPr>
            </w:pPr>
          </w:p>
        </w:tc>
      </w:tr>
      <w:tr w:rsidR="00F53950" w:rsidRPr="006E1EBF" w14:paraId="1376637C" w14:textId="77777777" w:rsidTr="00706E4A">
        <w:trPr>
          <w:trHeight w:val="397"/>
        </w:trPr>
        <w:tc>
          <w:tcPr>
            <w:tcW w:w="3510" w:type="dxa"/>
            <w:tcBorders>
              <w:top w:val="single" w:sz="4" w:space="0" w:color="000000"/>
              <w:left w:val="single" w:sz="4" w:space="0" w:color="000000"/>
              <w:bottom w:val="single" w:sz="4" w:space="0" w:color="000000"/>
              <w:right w:val="nil"/>
            </w:tcBorders>
            <w:shd w:val="clear" w:color="auto" w:fill="E5E5E5"/>
            <w:vAlign w:val="center"/>
          </w:tcPr>
          <w:p w14:paraId="3041EE84" w14:textId="5821C739" w:rsidR="00F53950" w:rsidRPr="006E1EBF" w:rsidRDefault="00F53950" w:rsidP="00706E4A">
            <w:pPr>
              <w:suppressAutoHyphens/>
              <w:autoSpaceDE w:val="0"/>
              <w:rPr>
                <w:rFonts w:ascii="Calibri Light" w:hAnsi="Calibri Light"/>
                <w:sz w:val="20"/>
                <w:szCs w:val="20"/>
                <w:lang w:eastAsia="ar-SA"/>
              </w:rPr>
            </w:pPr>
            <w:r w:rsidRPr="006E1EBF">
              <w:rPr>
                <w:rFonts w:ascii="Calibri Light" w:hAnsi="Calibri Light"/>
                <w:sz w:val="20"/>
                <w:szCs w:val="20"/>
              </w:rPr>
              <w:t xml:space="preserve">Pieczątka </w:t>
            </w:r>
            <w:r w:rsidR="004D4E07">
              <w:rPr>
                <w:rFonts w:ascii="Calibri Light" w:hAnsi="Calibri Light"/>
                <w:sz w:val="20"/>
                <w:szCs w:val="20"/>
              </w:rPr>
              <w:t xml:space="preserve">firmowa </w:t>
            </w:r>
            <w:r w:rsidRPr="006E1EBF">
              <w:rPr>
                <w:rFonts w:ascii="Calibri Light" w:hAnsi="Calibri Light"/>
                <w:sz w:val="20"/>
                <w:szCs w:val="20"/>
              </w:rPr>
              <w:t>Wykonawcy</w:t>
            </w:r>
          </w:p>
        </w:tc>
        <w:tc>
          <w:tcPr>
            <w:tcW w:w="5778" w:type="dxa"/>
          </w:tcPr>
          <w:p w14:paraId="6C67FFAA" w14:textId="77777777" w:rsidR="00F53950" w:rsidRPr="006E1EBF" w:rsidRDefault="00F53950" w:rsidP="00706E4A">
            <w:pPr>
              <w:pStyle w:val="Default"/>
              <w:jc w:val="both"/>
              <w:rPr>
                <w:rFonts w:ascii="Calibri Light" w:hAnsi="Calibri Light"/>
                <w:color w:val="auto"/>
                <w:sz w:val="20"/>
                <w:szCs w:val="20"/>
              </w:rPr>
            </w:pPr>
          </w:p>
          <w:p w14:paraId="6CC8020F" w14:textId="77777777" w:rsidR="00F53950" w:rsidRPr="006E1EBF" w:rsidRDefault="00F53950" w:rsidP="00706E4A">
            <w:pPr>
              <w:pStyle w:val="Default"/>
              <w:jc w:val="both"/>
              <w:rPr>
                <w:rFonts w:ascii="Calibri Light" w:hAnsi="Calibri Light"/>
                <w:color w:val="auto"/>
                <w:sz w:val="20"/>
                <w:szCs w:val="20"/>
              </w:rPr>
            </w:pPr>
          </w:p>
          <w:p w14:paraId="5003E977" w14:textId="77777777" w:rsidR="00F53950" w:rsidRPr="006E1EBF" w:rsidRDefault="00F53950" w:rsidP="00706E4A">
            <w:pPr>
              <w:pStyle w:val="Default"/>
              <w:jc w:val="both"/>
              <w:rPr>
                <w:rFonts w:ascii="Calibri Light" w:hAnsi="Calibri Light"/>
                <w:color w:val="auto"/>
                <w:sz w:val="20"/>
                <w:szCs w:val="20"/>
              </w:rPr>
            </w:pPr>
          </w:p>
          <w:p w14:paraId="41206959" w14:textId="77777777" w:rsidR="00F53950" w:rsidRPr="006E1EBF" w:rsidRDefault="00F53950" w:rsidP="00706E4A">
            <w:pPr>
              <w:pStyle w:val="Default"/>
              <w:jc w:val="both"/>
              <w:rPr>
                <w:rFonts w:ascii="Calibri Light" w:hAnsi="Calibri Light"/>
                <w:color w:val="auto"/>
                <w:sz w:val="20"/>
                <w:szCs w:val="20"/>
              </w:rPr>
            </w:pPr>
          </w:p>
        </w:tc>
      </w:tr>
    </w:tbl>
    <w:p w14:paraId="3FD351F5" w14:textId="77777777" w:rsidR="00F53950" w:rsidRPr="001F3060" w:rsidRDefault="00F53950" w:rsidP="00F53950">
      <w:pPr>
        <w:tabs>
          <w:tab w:val="left" w:pos="2490"/>
        </w:tabs>
        <w:rPr>
          <w:rFonts w:ascii="Calibri Light" w:hAnsi="Calibri Light"/>
          <w:sz w:val="20"/>
          <w:szCs w:val="20"/>
        </w:rPr>
      </w:pPr>
    </w:p>
    <w:p w14:paraId="6C6A096A" w14:textId="77777777" w:rsidR="003D2C7F" w:rsidRDefault="003D2C7F">
      <w:pPr>
        <w:spacing w:after="0" w:line="240" w:lineRule="auto"/>
        <w:rPr>
          <w:rFonts w:ascii="Calibri Light" w:hAnsi="Calibri Light"/>
          <w:sz w:val="20"/>
          <w:szCs w:val="20"/>
        </w:rPr>
        <w:sectPr w:rsidR="003D2C7F" w:rsidSect="006E1EBF">
          <w:pgSz w:w="11906" w:h="16838"/>
          <w:pgMar w:top="1417" w:right="1417" w:bottom="1417" w:left="1417" w:header="708" w:footer="708" w:gutter="0"/>
          <w:pgNumType w:start="1"/>
          <w:cols w:space="708"/>
          <w:titlePg/>
          <w:docGrid w:linePitch="360"/>
        </w:sectPr>
      </w:pPr>
      <w:r>
        <w:rPr>
          <w:rFonts w:ascii="Calibri Light" w:hAnsi="Calibri Light"/>
          <w:sz w:val="20"/>
          <w:szCs w:val="20"/>
        </w:rPr>
        <w:br w:type="page"/>
      </w:r>
    </w:p>
    <w:p w14:paraId="3AA9311D" w14:textId="1757FAA5" w:rsidR="003D2C7F" w:rsidRPr="006E1EBF" w:rsidRDefault="003D2C7F" w:rsidP="003D2C7F">
      <w:pPr>
        <w:pStyle w:val="Default"/>
        <w:jc w:val="right"/>
        <w:rPr>
          <w:rFonts w:ascii="Calibri Light" w:hAnsi="Calibri Light"/>
          <w:b/>
          <w:bCs/>
          <w:color w:val="auto"/>
          <w:sz w:val="20"/>
          <w:szCs w:val="20"/>
        </w:rPr>
      </w:pPr>
      <w:r>
        <w:rPr>
          <w:rFonts w:ascii="Calibri Light" w:hAnsi="Calibri Light"/>
          <w:sz w:val="20"/>
          <w:szCs w:val="20"/>
        </w:rPr>
        <w:lastRenderedPageBreak/>
        <w:tab/>
      </w:r>
      <w:r>
        <w:rPr>
          <w:rFonts w:ascii="Calibri Light" w:hAnsi="Calibri Light"/>
          <w:sz w:val="20"/>
          <w:szCs w:val="20"/>
        </w:rPr>
        <w:tab/>
      </w:r>
      <w:r>
        <w:rPr>
          <w:rFonts w:ascii="Calibri Light" w:hAnsi="Calibri Light"/>
          <w:sz w:val="20"/>
          <w:szCs w:val="20"/>
        </w:rPr>
        <w:tab/>
      </w:r>
      <w:r>
        <w:rPr>
          <w:rFonts w:ascii="Calibri Light" w:hAnsi="Calibri Light"/>
          <w:sz w:val="20"/>
          <w:szCs w:val="20"/>
        </w:rPr>
        <w:tab/>
      </w:r>
      <w:r>
        <w:rPr>
          <w:rFonts w:ascii="Calibri Light" w:hAnsi="Calibri Light"/>
          <w:sz w:val="20"/>
          <w:szCs w:val="20"/>
        </w:rPr>
        <w:tab/>
      </w:r>
      <w:r>
        <w:rPr>
          <w:rFonts w:ascii="Calibri Light" w:hAnsi="Calibri Light"/>
          <w:sz w:val="20"/>
          <w:szCs w:val="20"/>
        </w:rPr>
        <w:tab/>
      </w:r>
      <w:r>
        <w:rPr>
          <w:rFonts w:ascii="Calibri Light" w:hAnsi="Calibri Light"/>
          <w:sz w:val="20"/>
          <w:szCs w:val="20"/>
        </w:rPr>
        <w:tab/>
      </w:r>
      <w:r>
        <w:rPr>
          <w:rFonts w:ascii="Calibri Light" w:hAnsi="Calibri Light"/>
          <w:sz w:val="20"/>
          <w:szCs w:val="20"/>
        </w:rPr>
        <w:tab/>
      </w:r>
      <w:r>
        <w:rPr>
          <w:rFonts w:ascii="Calibri Light" w:hAnsi="Calibri Light"/>
          <w:b/>
          <w:bCs/>
          <w:color w:val="auto"/>
          <w:sz w:val="20"/>
          <w:szCs w:val="20"/>
        </w:rPr>
        <w:t>Załącznik nr 4</w:t>
      </w:r>
    </w:p>
    <w:p w14:paraId="028ED149" w14:textId="35921E38" w:rsidR="003D2C7F" w:rsidRDefault="003D2C7F" w:rsidP="003D2C7F">
      <w:pPr>
        <w:tabs>
          <w:tab w:val="left" w:pos="2490"/>
        </w:tabs>
        <w:spacing w:after="0"/>
        <w:jc w:val="right"/>
        <w:rPr>
          <w:rFonts w:ascii="Calibri Light" w:hAnsi="Calibri Light"/>
          <w:sz w:val="20"/>
          <w:szCs w:val="20"/>
        </w:rPr>
      </w:pPr>
      <w:r w:rsidRPr="003D2C7F">
        <w:rPr>
          <w:rFonts w:ascii="Calibri Light" w:hAnsi="Calibri Light"/>
          <w:sz w:val="20"/>
          <w:szCs w:val="20"/>
        </w:rPr>
        <w:t xml:space="preserve">Zapytanie ofertowe l.dz. </w:t>
      </w:r>
      <w:r w:rsidR="00521E6A" w:rsidRPr="00521E6A">
        <w:rPr>
          <w:rFonts w:ascii="Calibri Light" w:hAnsi="Calibri Light"/>
          <w:sz w:val="20"/>
          <w:szCs w:val="20"/>
        </w:rPr>
        <w:t>l.dz</w:t>
      </w:r>
      <w:r w:rsidR="000C3FF4">
        <w:rPr>
          <w:rFonts w:ascii="Calibri Light" w:hAnsi="Calibri Light"/>
          <w:sz w:val="20"/>
          <w:szCs w:val="20"/>
        </w:rPr>
        <w:t xml:space="preserve"> </w:t>
      </w:r>
      <w:r w:rsidR="000C3FF4" w:rsidRPr="000C3FF4">
        <w:rPr>
          <w:rFonts w:ascii="Calibri Light" w:hAnsi="Calibri Light"/>
          <w:sz w:val="20"/>
          <w:szCs w:val="20"/>
        </w:rPr>
        <w:t>0</w:t>
      </w:r>
      <w:r w:rsidR="00C10863">
        <w:rPr>
          <w:rFonts w:ascii="Calibri Light" w:hAnsi="Calibri Light"/>
          <w:sz w:val="20"/>
          <w:szCs w:val="20"/>
        </w:rPr>
        <w:t>1</w:t>
      </w:r>
      <w:r w:rsidR="000C3FF4" w:rsidRPr="000C3FF4">
        <w:rPr>
          <w:rFonts w:ascii="Calibri Light" w:hAnsi="Calibri Light"/>
          <w:sz w:val="20"/>
          <w:szCs w:val="20"/>
        </w:rPr>
        <w:t>_</w:t>
      </w:r>
      <w:r w:rsidR="00C10863">
        <w:rPr>
          <w:rFonts w:ascii="Calibri Light" w:hAnsi="Calibri Light"/>
          <w:sz w:val="20"/>
          <w:szCs w:val="20"/>
        </w:rPr>
        <w:t>12</w:t>
      </w:r>
      <w:r w:rsidR="000C3FF4" w:rsidRPr="000C3FF4">
        <w:rPr>
          <w:rFonts w:ascii="Calibri Light" w:hAnsi="Calibri Light"/>
          <w:sz w:val="20"/>
          <w:szCs w:val="20"/>
        </w:rPr>
        <w:t>_2025_FEWM_1_2_Alkaz</w:t>
      </w:r>
    </w:p>
    <w:p w14:paraId="563A18A5" w14:textId="77777777" w:rsidR="003D2C7F" w:rsidRPr="002724E5" w:rsidRDefault="003D2C7F" w:rsidP="003D2C7F">
      <w:pPr>
        <w:tabs>
          <w:tab w:val="left" w:pos="2490"/>
        </w:tabs>
        <w:spacing w:after="0"/>
        <w:jc w:val="both"/>
        <w:rPr>
          <w:rFonts w:ascii="Calibri Light" w:hAnsi="Calibri Light"/>
          <w:b/>
          <w:bCs/>
          <w:sz w:val="20"/>
          <w:szCs w:val="20"/>
        </w:rPr>
      </w:pPr>
    </w:p>
    <w:p w14:paraId="1C23DFE2" w14:textId="77777777" w:rsidR="00D462B1" w:rsidRDefault="00D462B1" w:rsidP="00D462B1">
      <w:pPr>
        <w:tabs>
          <w:tab w:val="left" w:pos="2490"/>
        </w:tabs>
        <w:spacing w:after="0"/>
        <w:jc w:val="center"/>
        <w:rPr>
          <w:rFonts w:ascii="Calibri Light" w:hAnsi="Calibri Light"/>
          <w:b/>
          <w:bCs/>
          <w:sz w:val="20"/>
          <w:szCs w:val="20"/>
        </w:rPr>
      </w:pPr>
      <w:r w:rsidRPr="002724E5">
        <w:rPr>
          <w:rFonts w:ascii="Calibri Light" w:hAnsi="Calibri Light"/>
          <w:b/>
          <w:bCs/>
          <w:sz w:val="20"/>
          <w:szCs w:val="20"/>
        </w:rPr>
        <w:t xml:space="preserve">Klauzula informacyjna dla osoby, </w:t>
      </w:r>
    </w:p>
    <w:p w14:paraId="2750ABCF" w14:textId="77777777" w:rsidR="00D462B1" w:rsidRDefault="00D462B1" w:rsidP="00D462B1">
      <w:pPr>
        <w:tabs>
          <w:tab w:val="left" w:pos="2490"/>
        </w:tabs>
        <w:spacing w:after="0"/>
        <w:jc w:val="center"/>
        <w:rPr>
          <w:rFonts w:ascii="Calibri Light" w:hAnsi="Calibri Light"/>
          <w:b/>
          <w:bCs/>
          <w:sz w:val="20"/>
          <w:szCs w:val="20"/>
        </w:rPr>
      </w:pPr>
      <w:r w:rsidRPr="002724E5">
        <w:rPr>
          <w:rFonts w:ascii="Calibri Light" w:hAnsi="Calibri Light"/>
          <w:b/>
          <w:bCs/>
          <w:sz w:val="20"/>
          <w:szCs w:val="20"/>
        </w:rPr>
        <w:t>której dane są przetwarzane w ramach realizacji Projektu</w:t>
      </w:r>
    </w:p>
    <w:p w14:paraId="5CDBDB58" w14:textId="77777777" w:rsidR="00D462B1" w:rsidRPr="002724E5" w:rsidRDefault="00D462B1" w:rsidP="00D462B1">
      <w:pPr>
        <w:tabs>
          <w:tab w:val="left" w:pos="2490"/>
        </w:tabs>
        <w:spacing w:after="0"/>
        <w:jc w:val="both"/>
        <w:rPr>
          <w:rFonts w:ascii="Calibri Light" w:hAnsi="Calibri Light"/>
          <w:b/>
          <w:bCs/>
          <w:sz w:val="20"/>
          <w:szCs w:val="20"/>
        </w:rPr>
      </w:pPr>
    </w:p>
    <w:p w14:paraId="77903628" w14:textId="77777777" w:rsidR="000C3FF4" w:rsidRPr="002724E5" w:rsidRDefault="000C3FF4" w:rsidP="000C3FF4">
      <w:pPr>
        <w:tabs>
          <w:tab w:val="left" w:pos="2490"/>
        </w:tabs>
        <w:spacing w:after="0"/>
        <w:jc w:val="both"/>
        <w:rPr>
          <w:rFonts w:ascii="Calibri Light" w:hAnsi="Calibri Light"/>
          <w:b/>
          <w:bCs/>
          <w:sz w:val="20"/>
          <w:szCs w:val="20"/>
        </w:rPr>
      </w:pPr>
    </w:p>
    <w:p w14:paraId="727A9277" w14:textId="77777777" w:rsidR="000C3FF4" w:rsidRPr="002724E5" w:rsidRDefault="000C3FF4" w:rsidP="000C3FF4">
      <w:pPr>
        <w:tabs>
          <w:tab w:val="left" w:pos="2490"/>
        </w:tabs>
        <w:spacing w:after="0"/>
        <w:jc w:val="both"/>
        <w:rPr>
          <w:rFonts w:ascii="Calibri Light" w:hAnsi="Calibri Light"/>
          <w:sz w:val="20"/>
          <w:szCs w:val="20"/>
        </w:rPr>
      </w:pPr>
      <w:r w:rsidRPr="002724E5">
        <w:rPr>
          <w:rFonts w:ascii="Calibri Light" w:hAnsi="Calibri Light"/>
          <w:sz w:val="20"/>
          <w:szCs w:val="20"/>
        </w:rPr>
        <w:t xml:space="preserve">W związku z Państwa </w:t>
      </w:r>
      <w:r w:rsidRPr="002724E5">
        <w:rPr>
          <w:rFonts w:ascii="Calibri Light" w:hAnsi="Calibri Light"/>
          <w:strike/>
          <w:sz w:val="20"/>
          <w:szCs w:val="20"/>
        </w:rPr>
        <w:t>udziałem w realizacji Projektu, świadczeniem pracy, wykonywaniem, świadczeniem lub dostarczeniem robót, usług lub produktów w ramach Projektu</w:t>
      </w:r>
      <w:r w:rsidRPr="002724E5">
        <w:rPr>
          <w:rFonts w:ascii="Calibri Light" w:hAnsi="Calibri Light"/>
          <w:sz w:val="20"/>
          <w:szCs w:val="20"/>
        </w:rPr>
        <w:t xml:space="preserve">/złożeniem oferty w ramach Projektu pn. </w:t>
      </w:r>
      <w:r w:rsidRPr="006612F5">
        <w:rPr>
          <w:rFonts w:ascii="Calibri Light" w:hAnsi="Calibri Light"/>
          <w:b/>
          <w:bCs/>
          <w:sz w:val="20"/>
          <w:szCs w:val="20"/>
        </w:rPr>
        <w:t>"</w:t>
      </w:r>
      <w:r w:rsidRPr="000C7E6F">
        <w:rPr>
          <w:rFonts w:ascii="Calibri Light" w:hAnsi="Calibri Light"/>
          <w:b/>
          <w:bCs/>
          <w:sz w:val="20"/>
          <w:szCs w:val="20"/>
        </w:rPr>
        <w:t>Infrastruktura badawczo-rozwojowa przedsiębiorstwa ALKAZ PLASTICS</w:t>
      </w:r>
      <w:r w:rsidRPr="006612F5">
        <w:rPr>
          <w:rFonts w:ascii="Calibri Light" w:hAnsi="Calibri Light"/>
          <w:b/>
          <w:bCs/>
          <w:sz w:val="20"/>
          <w:szCs w:val="20"/>
        </w:rPr>
        <w:t xml:space="preserve">” (nr Projektu </w:t>
      </w:r>
      <w:r w:rsidRPr="000C7E6F">
        <w:rPr>
          <w:rFonts w:ascii="Calibri Light" w:hAnsi="Calibri Light"/>
          <w:b/>
          <w:bCs/>
          <w:sz w:val="20"/>
          <w:szCs w:val="20"/>
        </w:rPr>
        <w:t>FEWM.01.02-IP.02-0032/24</w:t>
      </w:r>
      <w:r w:rsidRPr="006612F5">
        <w:rPr>
          <w:rFonts w:ascii="Calibri Light" w:hAnsi="Calibri Light"/>
          <w:b/>
          <w:bCs/>
          <w:sz w:val="20"/>
          <w:szCs w:val="20"/>
        </w:rPr>
        <w:t>)</w:t>
      </w:r>
      <w:r>
        <w:rPr>
          <w:rFonts w:ascii="Calibri Light" w:hAnsi="Calibri Light"/>
          <w:sz w:val="20"/>
          <w:szCs w:val="20"/>
        </w:rPr>
        <w:t xml:space="preserve"> </w:t>
      </w:r>
      <w:r w:rsidRPr="002724E5">
        <w:rPr>
          <w:rFonts w:ascii="Calibri Light" w:hAnsi="Calibri Light"/>
          <w:sz w:val="20"/>
          <w:szCs w:val="20"/>
        </w:rPr>
        <w:t>w ramach programu regionalnego Fundusze Europejskie dla Warmii i Mazur 2021-2027 na podstawie art. 13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 informuję iż:</w:t>
      </w:r>
    </w:p>
    <w:p w14:paraId="6351DBD6" w14:textId="77777777" w:rsidR="000C3FF4" w:rsidRDefault="000C3FF4" w:rsidP="000C3FF4">
      <w:pPr>
        <w:tabs>
          <w:tab w:val="left" w:pos="2490"/>
        </w:tabs>
        <w:spacing w:after="0"/>
        <w:jc w:val="both"/>
        <w:rPr>
          <w:rFonts w:ascii="Calibri Light" w:hAnsi="Calibri Light"/>
          <w:sz w:val="20"/>
          <w:szCs w:val="20"/>
        </w:rPr>
      </w:pPr>
      <w:r w:rsidRPr="002724E5">
        <w:rPr>
          <w:rFonts w:ascii="Calibri Light" w:hAnsi="Calibri Light"/>
          <w:sz w:val="20"/>
          <w:szCs w:val="20"/>
        </w:rPr>
        <w:t xml:space="preserve">1. Administratorem Państwa danych osobowych przetwarzanych w związku z realizacją ww. Projektu jest </w:t>
      </w:r>
      <w:r>
        <w:rPr>
          <w:rFonts w:ascii="Calibri Light" w:hAnsi="Calibri Light"/>
          <w:sz w:val="20"/>
          <w:szCs w:val="20"/>
        </w:rPr>
        <w:t>-</w:t>
      </w:r>
    </w:p>
    <w:p w14:paraId="566B7D47" w14:textId="77777777" w:rsidR="000C3FF4" w:rsidRPr="002724E5" w:rsidRDefault="000C3FF4" w:rsidP="000C3FF4">
      <w:pPr>
        <w:tabs>
          <w:tab w:val="left" w:pos="2490"/>
        </w:tabs>
        <w:spacing w:after="0"/>
        <w:jc w:val="both"/>
        <w:rPr>
          <w:rFonts w:ascii="Calibri Light" w:hAnsi="Calibri Light"/>
          <w:sz w:val="20"/>
          <w:szCs w:val="20"/>
        </w:rPr>
      </w:pPr>
      <w:r w:rsidRPr="002724E5">
        <w:rPr>
          <w:rFonts w:ascii="Calibri Light" w:hAnsi="Calibri Light"/>
          <w:sz w:val="20"/>
          <w:szCs w:val="20"/>
        </w:rPr>
        <w:t xml:space="preserve"> będący Beneficjentem tego Projektu (dalej: Beneficjent).</w:t>
      </w:r>
    </w:p>
    <w:p w14:paraId="74B1F324" w14:textId="77777777" w:rsidR="000C3FF4" w:rsidRPr="002724E5" w:rsidRDefault="000C3FF4" w:rsidP="000C3FF4">
      <w:pPr>
        <w:tabs>
          <w:tab w:val="left" w:pos="2490"/>
        </w:tabs>
        <w:spacing w:after="0"/>
        <w:jc w:val="both"/>
        <w:rPr>
          <w:rFonts w:ascii="Calibri Light" w:hAnsi="Calibri Light"/>
          <w:sz w:val="20"/>
          <w:szCs w:val="20"/>
        </w:rPr>
      </w:pPr>
      <w:r w:rsidRPr="002724E5">
        <w:rPr>
          <w:rFonts w:ascii="Calibri Light" w:hAnsi="Calibri Light"/>
          <w:sz w:val="20"/>
          <w:szCs w:val="20"/>
        </w:rPr>
        <w:t xml:space="preserve">2. Beneficjent powołał Inspektora Ochrony Danych, z którym kontakt jest możliwy pod adresem email </w:t>
      </w:r>
      <w:r>
        <w:rPr>
          <w:rFonts w:ascii="Calibri Light" w:hAnsi="Calibri Light"/>
          <w:sz w:val="20"/>
          <w:szCs w:val="20"/>
        </w:rPr>
        <w:t>– nie dotyczy.</w:t>
      </w:r>
    </w:p>
    <w:p w14:paraId="69C9B0EC" w14:textId="77777777" w:rsidR="000C3FF4" w:rsidRPr="002724E5" w:rsidRDefault="000C3FF4" w:rsidP="000C3FF4">
      <w:pPr>
        <w:tabs>
          <w:tab w:val="left" w:pos="2490"/>
        </w:tabs>
        <w:spacing w:after="0"/>
        <w:jc w:val="both"/>
        <w:rPr>
          <w:rFonts w:ascii="Calibri Light" w:hAnsi="Calibri Light"/>
          <w:sz w:val="20"/>
          <w:szCs w:val="20"/>
        </w:rPr>
      </w:pPr>
      <w:r w:rsidRPr="002724E5">
        <w:rPr>
          <w:rFonts w:ascii="Calibri Light" w:hAnsi="Calibri Light"/>
          <w:sz w:val="20"/>
          <w:szCs w:val="20"/>
        </w:rPr>
        <w:t xml:space="preserve">3. Państwa dane osobowe przetwarzane są na podstawie art. 6 ust. 1 lit. c RODO. Oznacza to, że Państwa dane osobowe są niezbędne do wypełnienia przez Beneficjenta obowiązków prawnych ciążących na nim w związku z realizacją ww. Projektu. Wspomniane obowiązki prawne ciążące na Beneficjencie w związku z realizacją ww. Projektu określone zostały Umową o dofinansowanie Projektu </w:t>
      </w:r>
      <w:r w:rsidRPr="006612F5">
        <w:rPr>
          <w:rFonts w:ascii="Calibri Light" w:hAnsi="Calibri Light"/>
          <w:sz w:val="20"/>
          <w:szCs w:val="20"/>
        </w:rPr>
        <w:t>nr</w:t>
      </w:r>
      <w:r w:rsidRPr="006612F5">
        <w:rPr>
          <w:rFonts w:ascii="Calibri Light" w:hAnsi="Calibri Light"/>
          <w:b/>
          <w:bCs/>
          <w:sz w:val="20"/>
          <w:szCs w:val="20"/>
        </w:rPr>
        <w:t xml:space="preserve"> </w:t>
      </w:r>
      <w:r w:rsidRPr="000C7E6F">
        <w:rPr>
          <w:rFonts w:ascii="Calibri Light" w:hAnsi="Calibri Light"/>
          <w:b/>
          <w:bCs/>
          <w:sz w:val="20"/>
          <w:szCs w:val="20"/>
        </w:rPr>
        <w:t xml:space="preserve">FEWM.01.02-IP.02-0032/24 </w:t>
      </w:r>
      <w:r>
        <w:rPr>
          <w:rFonts w:ascii="Calibri Light" w:hAnsi="Calibri Light"/>
          <w:b/>
          <w:bCs/>
          <w:sz w:val="20"/>
          <w:szCs w:val="20"/>
        </w:rPr>
        <w:t xml:space="preserve">-00 </w:t>
      </w:r>
      <w:r w:rsidRPr="002724E5">
        <w:rPr>
          <w:rFonts w:ascii="Calibri Light" w:hAnsi="Calibri Light"/>
          <w:sz w:val="20"/>
          <w:szCs w:val="20"/>
        </w:rPr>
        <w:t>[wskazać numer umowy] oraz przepisami m.in. w niżej wymienionych aktach prawnych:</w:t>
      </w:r>
    </w:p>
    <w:p w14:paraId="79954FE2" w14:textId="77777777" w:rsidR="000C3FF4" w:rsidRPr="002724E5" w:rsidRDefault="000C3FF4" w:rsidP="000C3FF4">
      <w:pPr>
        <w:tabs>
          <w:tab w:val="left" w:pos="2490"/>
        </w:tabs>
        <w:spacing w:after="0"/>
        <w:jc w:val="both"/>
        <w:rPr>
          <w:rFonts w:ascii="Calibri Light" w:hAnsi="Calibri Light"/>
          <w:sz w:val="20"/>
          <w:szCs w:val="20"/>
        </w:rPr>
      </w:pPr>
      <w:r w:rsidRPr="002724E5">
        <w:rPr>
          <w:rFonts w:ascii="Calibri Light" w:hAnsi="Calibri Light"/>
          <w:sz w:val="20"/>
          <w:szCs w:val="20"/>
        </w:rPr>
        <w:t>1) 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w:t>
      </w:r>
    </w:p>
    <w:p w14:paraId="70267E7F" w14:textId="77777777" w:rsidR="000C3FF4" w:rsidRPr="002724E5" w:rsidRDefault="000C3FF4" w:rsidP="000C3FF4">
      <w:pPr>
        <w:tabs>
          <w:tab w:val="left" w:pos="2490"/>
        </w:tabs>
        <w:spacing w:after="0"/>
        <w:jc w:val="both"/>
        <w:rPr>
          <w:rFonts w:ascii="Calibri Light" w:hAnsi="Calibri Light"/>
          <w:sz w:val="20"/>
          <w:szCs w:val="20"/>
        </w:rPr>
      </w:pPr>
      <w:r w:rsidRPr="002724E5">
        <w:rPr>
          <w:rFonts w:ascii="Calibri Light" w:hAnsi="Calibri Light"/>
          <w:sz w:val="20"/>
          <w:szCs w:val="20"/>
        </w:rPr>
        <w:t>2) Rozporządzenie Parlamentu Europejskiego i Rady (UE) 2021/1057 z dnia 24 czerwca 2021 r. ustanawiające Europejski Fundusz Społeczny Plus (EFS+) oraz uchylające rozporządzenie (UE) nr 1296/2013,</w:t>
      </w:r>
    </w:p>
    <w:p w14:paraId="0FCFAF79" w14:textId="77777777" w:rsidR="000C3FF4" w:rsidRPr="002724E5" w:rsidRDefault="000C3FF4" w:rsidP="000C3FF4">
      <w:pPr>
        <w:tabs>
          <w:tab w:val="left" w:pos="2490"/>
        </w:tabs>
        <w:spacing w:after="0"/>
        <w:jc w:val="both"/>
        <w:rPr>
          <w:rFonts w:ascii="Calibri Light" w:hAnsi="Calibri Light"/>
          <w:sz w:val="20"/>
          <w:szCs w:val="20"/>
        </w:rPr>
      </w:pPr>
      <w:r w:rsidRPr="002724E5">
        <w:rPr>
          <w:rFonts w:ascii="Calibri Light" w:hAnsi="Calibri Light"/>
          <w:sz w:val="20"/>
          <w:szCs w:val="20"/>
        </w:rPr>
        <w:t>3) Rozporządzenie Parlamentu Europejskiego i Rady (UE) 2021/1058 z dnia 24 czerwca 2021 r. w sprawie Europejskiego Funduszu Rozwoju Regionalnego i Funduszu Spójności,</w:t>
      </w:r>
    </w:p>
    <w:p w14:paraId="2D8B66A3" w14:textId="77777777" w:rsidR="000C3FF4" w:rsidRPr="002724E5" w:rsidRDefault="000C3FF4" w:rsidP="000C3FF4">
      <w:pPr>
        <w:tabs>
          <w:tab w:val="left" w:pos="2490"/>
        </w:tabs>
        <w:spacing w:after="0"/>
        <w:jc w:val="both"/>
        <w:rPr>
          <w:rFonts w:ascii="Calibri Light" w:hAnsi="Calibri Light"/>
          <w:sz w:val="20"/>
          <w:szCs w:val="20"/>
        </w:rPr>
      </w:pPr>
      <w:r w:rsidRPr="002724E5">
        <w:rPr>
          <w:rFonts w:ascii="Calibri Light" w:hAnsi="Calibri Light"/>
          <w:sz w:val="20"/>
          <w:szCs w:val="20"/>
        </w:rPr>
        <w:t>4) Ustawa z dnia 28 kwietnia 2022 r. o zasadach realizacji zadań finansowanych ze środków europejskich w perspektywie finansowej 2021-2027 (dalej: ustawa wdrożeniowa).</w:t>
      </w:r>
    </w:p>
    <w:p w14:paraId="57ED3F19" w14:textId="77777777" w:rsidR="000C3FF4" w:rsidRPr="002724E5" w:rsidRDefault="000C3FF4" w:rsidP="000C3FF4">
      <w:pPr>
        <w:tabs>
          <w:tab w:val="left" w:pos="2490"/>
        </w:tabs>
        <w:spacing w:after="0"/>
        <w:jc w:val="both"/>
        <w:rPr>
          <w:rFonts w:ascii="Calibri Light" w:hAnsi="Calibri Light"/>
          <w:sz w:val="20"/>
          <w:szCs w:val="20"/>
        </w:rPr>
      </w:pPr>
      <w:r w:rsidRPr="002724E5">
        <w:rPr>
          <w:rFonts w:ascii="Calibri Light" w:hAnsi="Calibri Light"/>
          <w:sz w:val="20"/>
          <w:szCs w:val="20"/>
        </w:rPr>
        <w:t xml:space="preserve">4. Państwa dane osobowe będą przetwarzane wyłącznie w celu wykonania przez Beneficjenta określonych prawem i Umową o dofinansowanie Projektu nr </w:t>
      </w:r>
      <w:r w:rsidRPr="000C7E6F">
        <w:rPr>
          <w:rFonts w:ascii="Calibri Light" w:hAnsi="Calibri Light"/>
          <w:b/>
          <w:bCs/>
          <w:sz w:val="20"/>
          <w:szCs w:val="20"/>
        </w:rPr>
        <w:t xml:space="preserve">FEWM.01.02-IP.02-0032/24 </w:t>
      </w:r>
      <w:r>
        <w:rPr>
          <w:rFonts w:ascii="Calibri Light" w:hAnsi="Calibri Light"/>
          <w:b/>
          <w:bCs/>
          <w:sz w:val="20"/>
          <w:szCs w:val="20"/>
        </w:rPr>
        <w:t xml:space="preserve">-00 </w:t>
      </w:r>
      <w:r w:rsidRPr="002724E5">
        <w:rPr>
          <w:rFonts w:ascii="Calibri Light" w:hAnsi="Calibri Light"/>
          <w:sz w:val="20"/>
          <w:szCs w:val="20"/>
        </w:rPr>
        <w:t xml:space="preserve">obowiązków w związku z realizacją Projektu nr </w:t>
      </w:r>
      <w:r w:rsidRPr="000C7E6F">
        <w:rPr>
          <w:rFonts w:ascii="Calibri Light" w:hAnsi="Calibri Light"/>
          <w:b/>
          <w:bCs/>
          <w:sz w:val="20"/>
          <w:szCs w:val="20"/>
        </w:rPr>
        <w:t>FEWM.01.02-IP.02-0032/24</w:t>
      </w:r>
      <w:r w:rsidRPr="002724E5">
        <w:rPr>
          <w:rFonts w:ascii="Calibri Light" w:hAnsi="Calibri Light"/>
          <w:sz w:val="20"/>
          <w:szCs w:val="20"/>
        </w:rPr>
        <w:t xml:space="preserve"> pn. </w:t>
      </w:r>
      <w:r>
        <w:rPr>
          <w:rFonts w:ascii="Calibri Light" w:hAnsi="Calibri Light"/>
          <w:sz w:val="20"/>
          <w:szCs w:val="20"/>
        </w:rPr>
        <w:t>„</w:t>
      </w:r>
      <w:r w:rsidRPr="000C7E6F">
        <w:rPr>
          <w:rFonts w:ascii="Calibri Light" w:hAnsi="Calibri Light"/>
          <w:b/>
          <w:bCs/>
          <w:sz w:val="20"/>
          <w:szCs w:val="20"/>
        </w:rPr>
        <w:t>Infrastruktura badawczo-rozwojowa przedsiębiorstwa ALKAZ PLASTICS</w:t>
      </w:r>
      <w:r w:rsidRPr="006612F5">
        <w:rPr>
          <w:rFonts w:ascii="Calibri Light" w:hAnsi="Calibri Light"/>
          <w:b/>
          <w:bCs/>
          <w:sz w:val="20"/>
          <w:szCs w:val="20"/>
        </w:rPr>
        <w:t>”</w:t>
      </w:r>
    </w:p>
    <w:p w14:paraId="439A91A6" w14:textId="77777777" w:rsidR="000C3FF4" w:rsidRPr="002724E5" w:rsidRDefault="000C3FF4" w:rsidP="000C3FF4">
      <w:pPr>
        <w:tabs>
          <w:tab w:val="left" w:pos="2490"/>
        </w:tabs>
        <w:spacing w:after="0"/>
        <w:jc w:val="both"/>
        <w:rPr>
          <w:rFonts w:ascii="Calibri Light" w:hAnsi="Calibri Light"/>
          <w:sz w:val="20"/>
          <w:szCs w:val="20"/>
        </w:rPr>
      </w:pPr>
      <w:r w:rsidRPr="002724E5">
        <w:rPr>
          <w:rFonts w:ascii="Calibri Light" w:hAnsi="Calibri Light"/>
          <w:sz w:val="20"/>
          <w:szCs w:val="20"/>
        </w:rPr>
        <w:t>5. Państwa dane osobowe zgodnie z obowiązującymi przepisami prawa są udostępniane uprawnionym podmiotom i instytucjom, w tym wskazanym w art. 89 ustawy wdrożeniowej, w szczególności:</w:t>
      </w:r>
    </w:p>
    <w:p w14:paraId="1BD278E7" w14:textId="77777777" w:rsidR="000C3FF4" w:rsidRPr="002724E5" w:rsidRDefault="000C3FF4" w:rsidP="000C3FF4">
      <w:pPr>
        <w:tabs>
          <w:tab w:val="left" w:pos="2490"/>
        </w:tabs>
        <w:spacing w:after="0"/>
        <w:jc w:val="both"/>
        <w:rPr>
          <w:rFonts w:ascii="Calibri Light" w:hAnsi="Calibri Light"/>
          <w:sz w:val="20"/>
          <w:szCs w:val="20"/>
        </w:rPr>
      </w:pPr>
      <w:r w:rsidRPr="002724E5">
        <w:rPr>
          <w:rFonts w:ascii="Calibri Light" w:hAnsi="Calibri Light"/>
          <w:sz w:val="20"/>
          <w:szCs w:val="20"/>
        </w:rPr>
        <w:t>1) Ministrowi właściwemu ds. rozwoju regionalnego – Ministrowi Funduszy i Polityki Regionalnej, ul. Wspólna 2/4, 00-926 Warszawa,</w:t>
      </w:r>
    </w:p>
    <w:p w14:paraId="74750976" w14:textId="77777777" w:rsidR="000C3FF4" w:rsidRPr="002724E5" w:rsidRDefault="000C3FF4" w:rsidP="000C3FF4">
      <w:pPr>
        <w:tabs>
          <w:tab w:val="left" w:pos="2490"/>
        </w:tabs>
        <w:spacing w:after="0"/>
        <w:jc w:val="both"/>
        <w:rPr>
          <w:rFonts w:ascii="Calibri Light" w:hAnsi="Calibri Light"/>
          <w:sz w:val="20"/>
          <w:szCs w:val="20"/>
        </w:rPr>
      </w:pPr>
      <w:r w:rsidRPr="002724E5">
        <w:rPr>
          <w:rFonts w:ascii="Calibri Light" w:hAnsi="Calibri Light"/>
          <w:sz w:val="20"/>
          <w:szCs w:val="20"/>
        </w:rPr>
        <w:t>2) Ministrowi właściwemu ds. finansów publicznych – Ministrowi Finansów, ul. Świętokrzyska 12, 00-916 Warszawa,</w:t>
      </w:r>
    </w:p>
    <w:p w14:paraId="48F8E203" w14:textId="77777777" w:rsidR="000C3FF4" w:rsidRPr="002724E5" w:rsidRDefault="000C3FF4" w:rsidP="000C3FF4">
      <w:pPr>
        <w:tabs>
          <w:tab w:val="left" w:pos="2490"/>
        </w:tabs>
        <w:spacing w:after="0"/>
        <w:jc w:val="both"/>
        <w:rPr>
          <w:rFonts w:ascii="Calibri Light" w:hAnsi="Calibri Light"/>
          <w:sz w:val="20"/>
          <w:szCs w:val="20"/>
        </w:rPr>
      </w:pPr>
      <w:r w:rsidRPr="002724E5">
        <w:rPr>
          <w:rFonts w:ascii="Calibri Light" w:hAnsi="Calibri Light"/>
          <w:sz w:val="20"/>
          <w:szCs w:val="20"/>
        </w:rPr>
        <w:lastRenderedPageBreak/>
        <w:t>3) Instytucji Zarządzającej programem regionalnym Fundusze Europejskie dla Warmii i Mazur 2021-2027 – Zarządowi Województwa Warmińsko-Mazurskiego, ul. Emilii Plater 1, 10-562 Olsztyn,</w:t>
      </w:r>
    </w:p>
    <w:p w14:paraId="0F036788" w14:textId="77777777" w:rsidR="000C3FF4" w:rsidRPr="002724E5" w:rsidRDefault="000C3FF4" w:rsidP="000C3FF4">
      <w:pPr>
        <w:tabs>
          <w:tab w:val="left" w:pos="2490"/>
        </w:tabs>
        <w:spacing w:after="0"/>
        <w:jc w:val="both"/>
        <w:rPr>
          <w:rFonts w:ascii="Calibri Light" w:hAnsi="Calibri Light"/>
          <w:sz w:val="20"/>
          <w:szCs w:val="20"/>
        </w:rPr>
      </w:pPr>
      <w:r w:rsidRPr="002724E5">
        <w:rPr>
          <w:rFonts w:ascii="Calibri Light" w:hAnsi="Calibri Light"/>
          <w:sz w:val="20"/>
          <w:szCs w:val="20"/>
        </w:rPr>
        <w:t>4) Instytucji Pośredniczącej programu regionalnego Fundusze Europejskie dla Warmii i Mazur 2021-2027 –Warmińsko-Mazurskiej Agencji Rozwoju Regionalnego S.A. w Olsztynie, Plac Gen. Józefa Bema 3, 10-516 Olsztyn ,</w:t>
      </w:r>
    </w:p>
    <w:p w14:paraId="10A7891A" w14:textId="77777777" w:rsidR="000C3FF4" w:rsidRPr="002724E5" w:rsidRDefault="000C3FF4" w:rsidP="000C3FF4">
      <w:pPr>
        <w:tabs>
          <w:tab w:val="left" w:pos="2490"/>
        </w:tabs>
        <w:spacing w:after="0"/>
        <w:jc w:val="both"/>
        <w:rPr>
          <w:rFonts w:ascii="Calibri Light" w:hAnsi="Calibri Light"/>
          <w:sz w:val="20"/>
          <w:szCs w:val="20"/>
        </w:rPr>
      </w:pPr>
      <w:r w:rsidRPr="002724E5">
        <w:rPr>
          <w:rFonts w:ascii="Calibri Light" w:hAnsi="Calibri Light"/>
          <w:sz w:val="20"/>
          <w:szCs w:val="20"/>
        </w:rPr>
        <w:t>5) Instytucji Audytowej – Szefowi Krajowej Administracji Skarbowej, ul. Świętokrzyska 12, 00-916 Warszawa,</w:t>
      </w:r>
    </w:p>
    <w:p w14:paraId="064362DF" w14:textId="77777777" w:rsidR="000C3FF4" w:rsidRPr="002724E5" w:rsidRDefault="000C3FF4" w:rsidP="000C3FF4">
      <w:pPr>
        <w:tabs>
          <w:tab w:val="left" w:pos="2490"/>
        </w:tabs>
        <w:spacing w:after="0"/>
        <w:jc w:val="both"/>
        <w:rPr>
          <w:rFonts w:ascii="Calibri Light" w:hAnsi="Calibri Light"/>
          <w:sz w:val="20"/>
          <w:szCs w:val="20"/>
        </w:rPr>
      </w:pPr>
      <w:r w:rsidRPr="002724E5">
        <w:rPr>
          <w:rFonts w:ascii="Calibri Light" w:hAnsi="Calibri Light"/>
          <w:sz w:val="20"/>
          <w:szCs w:val="20"/>
        </w:rPr>
        <w:t>6) w zakresie niezbędnym do realizacji ich zadań wynikających z przepisów tej ustawy, oraz Państwa dane osobowe zostały powierzone do przetwarzania lub udostępnione podmiotom (o ile dotyczy), które na zlecenie Beneficjenta uczestniczą w realizacji Projektu –</w:t>
      </w:r>
    </w:p>
    <w:p w14:paraId="6234AFDE" w14:textId="77777777" w:rsidR="000C3FF4" w:rsidRDefault="000C3FF4" w:rsidP="000C3FF4">
      <w:pPr>
        <w:tabs>
          <w:tab w:val="left" w:pos="2490"/>
        </w:tabs>
        <w:spacing w:after="0"/>
        <w:jc w:val="both"/>
        <w:rPr>
          <w:rFonts w:ascii="Calibri Light" w:hAnsi="Calibri Light"/>
          <w:b/>
          <w:bCs/>
          <w:sz w:val="20"/>
          <w:szCs w:val="20"/>
        </w:rPr>
      </w:pPr>
      <w:r w:rsidRPr="006612F5">
        <w:rPr>
          <w:rFonts w:ascii="Calibri Light" w:hAnsi="Calibri Light"/>
          <w:b/>
          <w:bCs/>
          <w:sz w:val="20"/>
          <w:szCs w:val="20"/>
        </w:rPr>
        <w:t xml:space="preserve">Biuro Zarządzania Projektami Rozwojowymi Projekt Fox Tomasz Lis, </w:t>
      </w:r>
    </w:p>
    <w:p w14:paraId="1A4BD3F5" w14:textId="77777777" w:rsidR="000C3FF4" w:rsidRPr="006612F5" w:rsidRDefault="000C3FF4" w:rsidP="000C3FF4">
      <w:pPr>
        <w:tabs>
          <w:tab w:val="left" w:pos="2490"/>
        </w:tabs>
        <w:spacing w:after="0"/>
        <w:jc w:val="both"/>
        <w:rPr>
          <w:rFonts w:ascii="Calibri Light" w:hAnsi="Calibri Light"/>
          <w:b/>
          <w:bCs/>
          <w:sz w:val="20"/>
          <w:szCs w:val="20"/>
        </w:rPr>
      </w:pPr>
      <w:r w:rsidRPr="006612F5">
        <w:rPr>
          <w:rFonts w:ascii="Calibri Light" w:hAnsi="Calibri Light"/>
          <w:b/>
          <w:bCs/>
          <w:sz w:val="20"/>
          <w:szCs w:val="20"/>
        </w:rPr>
        <w:t xml:space="preserve">ul. Władysława </w:t>
      </w:r>
      <w:proofErr w:type="spellStart"/>
      <w:r w:rsidRPr="006612F5">
        <w:rPr>
          <w:rFonts w:ascii="Calibri Light" w:hAnsi="Calibri Light"/>
          <w:b/>
          <w:bCs/>
          <w:sz w:val="20"/>
          <w:szCs w:val="20"/>
        </w:rPr>
        <w:t>Trylińskiego</w:t>
      </w:r>
      <w:proofErr w:type="spellEnd"/>
      <w:r w:rsidRPr="006612F5">
        <w:rPr>
          <w:rFonts w:ascii="Calibri Light" w:hAnsi="Calibri Light"/>
          <w:b/>
          <w:bCs/>
          <w:sz w:val="20"/>
          <w:szCs w:val="20"/>
        </w:rPr>
        <w:t xml:space="preserve"> 2/112, 10-683 Olsztyn</w:t>
      </w:r>
    </w:p>
    <w:p w14:paraId="6A0F1E97" w14:textId="77777777" w:rsidR="000C3FF4" w:rsidRPr="002724E5" w:rsidRDefault="000C3FF4" w:rsidP="000C3FF4">
      <w:pPr>
        <w:tabs>
          <w:tab w:val="left" w:pos="2490"/>
        </w:tabs>
        <w:spacing w:after="0"/>
        <w:jc w:val="both"/>
        <w:rPr>
          <w:rFonts w:ascii="Calibri Light" w:hAnsi="Calibri Light"/>
          <w:sz w:val="20"/>
          <w:szCs w:val="20"/>
        </w:rPr>
      </w:pPr>
      <w:r w:rsidRPr="002724E5">
        <w:rPr>
          <w:rFonts w:ascii="Calibri Light" w:hAnsi="Calibri Light"/>
          <w:sz w:val="20"/>
          <w:szCs w:val="20"/>
        </w:rPr>
        <w:t>(nazwa i adres ww. podmiotów)</w:t>
      </w:r>
    </w:p>
    <w:p w14:paraId="611576B9" w14:textId="77777777" w:rsidR="000C3FF4" w:rsidRPr="002724E5" w:rsidRDefault="000C3FF4" w:rsidP="000C3FF4">
      <w:pPr>
        <w:tabs>
          <w:tab w:val="left" w:pos="2490"/>
        </w:tabs>
        <w:spacing w:after="0"/>
        <w:jc w:val="both"/>
        <w:rPr>
          <w:rFonts w:ascii="Calibri Light" w:hAnsi="Calibri Light"/>
          <w:sz w:val="20"/>
          <w:szCs w:val="20"/>
        </w:rPr>
      </w:pPr>
      <w:r w:rsidRPr="002724E5">
        <w:rPr>
          <w:rFonts w:ascii="Calibri Light" w:hAnsi="Calibri Light"/>
          <w:sz w:val="20"/>
          <w:szCs w:val="20"/>
        </w:rPr>
        <w:t>6. Państwa dane osobowe mogą zostać powierzone lub udostępnione także specjalistycznym podmiotom realizującym badania ewaluacyjne, kontrole i audyty w ramach programu regionalnego Fundusze Europejskie dla Warmii i Mazur 2021-2027, w szczególności na zlecenie Instytucji Zarządzającej programem regionalnym Fundusze Europejskie dla Warmii i Mazur 2021-2027 lub Beneficjenta.</w:t>
      </w:r>
    </w:p>
    <w:p w14:paraId="0F787851" w14:textId="77777777" w:rsidR="000C3FF4" w:rsidRPr="002724E5" w:rsidRDefault="000C3FF4" w:rsidP="000C3FF4">
      <w:pPr>
        <w:tabs>
          <w:tab w:val="left" w:pos="2490"/>
        </w:tabs>
        <w:spacing w:after="0"/>
        <w:jc w:val="both"/>
        <w:rPr>
          <w:rFonts w:ascii="Calibri Light" w:hAnsi="Calibri Light"/>
          <w:sz w:val="20"/>
          <w:szCs w:val="20"/>
        </w:rPr>
      </w:pPr>
      <w:r w:rsidRPr="002724E5">
        <w:rPr>
          <w:rFonts w:ascii="Calibri Light" w:hAnsi="Calibri Light"/>
          <w:sz w:val="20"/>
          <w:szCs w:val="20"/>
        </w:rPr>
        <w:t>7. Państwa dane osobowe nie będą przekazywane do państwa trzeciego lub organizacji międzynarodowej.</w:t>
      </w:r>
    </w:p>
    <w:p w14:paraId="1BAC7E7D" w14:textId="77777777" w:rsidR="000C3FF4" w:rsidRPr="002724E5" w:rsidRDefault="000C3FF4" w:rsidP="000C3FF4">
      <w:pPr>
        <w:tabs>
          <w:tab w:val="left" w:pos="2490"/>
        </w:tabs>
        <w:spacing w:after="0"/>
        <w:jc w:val="both"/>
        <w:rPr>
          <w:rFonts w:ascii="Calibri Light" w:hAnsi="Calibri Light"/>
          <w:sz w:val="20"/>
          <w:szCs w:val="20"/>
        </w:rPr>
      </w:pPr>
      <w:r w:rsidRPr="002724E5">
        <w:rPr>
          <w:rFonts w:ascii="Calibri Light" w:hAnsi="Calibri Light"/>
          <w:sz w:val="20"/>
          <w:szCs w:val="20"/>
        </w:rPr>
        <w:t>8. Państwa dane osobowe nie będą poddawane zautomatyzowanemu podejmowaniu decyzji.</w:t>
      </w:r>
    </w:p>
    <w:p w14:paraId="437D4AB1" w14:textId="77777777" w:rsidR="000C3FF4" w:rsidRPr="002724E5" w:rsidRDefault="000C3FF4" w:rsidP="000C3FF4">
      <w:pPr>
        <w:tabs>
          <w:tab w:val="left" w:pos="2490"/>
        </w:tabs>
        <w:spacing w:after="0"/>
        <w:jc w:val="both"/>
        <w:rPr>
          <w:rFonts w:ascii="Calibri Light" w:hAnsi="Calibri Light"/>
          <w:sz w:val="20"/>
          <w:szCs w:val="20"/>
        </w:rPr>
      </w:pPr>
      <w:r w:rsidRPr="002724E5">
        <w:rPr>
          <w:rFonts w:ascii="Calibri Light" w:hAnsi="Calibri Light"/>
          <w:sz w:val="20"/>
          <w:szCs w:val="20"/>
        </w:rPr>
        <w:t>9. Państwa dane osobowe będą przechowywane przez okres niezbędny do realizacji celów określonych w art. 87 ust. 1 ustawy wdrożeniowej.</w:t>
      </w:r>
    </w:p>
    <w:p w14:paraId="38A73481" w14:textId="77777777" w:rsidR="000C3FF4" w:rsidRPr="002724E5" w:rsidRDefault="000C3FF4" w:rsidP="000C3FF4">
      <w:pPr>
        <w:tabs>
          <w:tab w:val="left" w:pos="2490"/>
        </w:tabs>
        <w:spacing w:after="0"/>
        <w:jc w:val="both"/>
        <w:rPr>
          <w:rFonts w:ascii="Calibri Light" w:hAnsi="Calibri Light"/>
          <w:sz w:val="20"/>
          <w:szCs w:val="20"/>
        </w:rPr>
      </w:pPr>
      <w:r w:rsidRPr="002724E5">
        <w:rPr>
          <w:rFonts w:ascii="Calibri Light" w:hAnsi="Calibri Light"/>
          <w:sz w:val="20"/>
          <w:szCs w:val="20"/>
        </w:rPr>
        <w:t>10. W każdym czasie przysługuje Państwu prawo dostępu do swoich danych osobowych, jak również prawo żądania ich sprostowania. Natomiast prawo do usunięcia danych, prawo do ograniczenia przetwarzania danych, prawo do przenoszenia danych oraz prawo do sprzeciwu, przysługuje w przypadkach i na zasadach określonych odpowiednio w art. 17-22 RODO.</w:t>
      </w:r>
    </w:p>
    <w:p w14:paraId="0196084B" w14:textId="77777777" w:rsidR="000C3FF4" w:rsidRPr="002724E5" w:rsidRDefault="000C3FF4" w:rsidP="000C3FF4">
      <w:pPr>
        <w:tabs>
          <w:tab w:val="left" w:pos="2490"/>
        </w:tabs>
        <w:spacing w:after="0"/>
        <w:jc w:val="both"/>
        <w:rPr>
          <w:rFonts w:ascii="Calibri Light" w:hAnsi="Calibri Light"/>
          <w:sz w:val="20"/>
          <w:szCs w:val="20"/>
        </w:rPr>
      </w:pPr>
      <w:r w:rsidRPr="002724E5">
        <w:rPr>
          <w:rFonts w:ascii="Calibri Light" w:hAnsi="Calibri Light"/>
          <w:sz w:val="20"/>
          <w:szCs w:val="20"/>
        </w:rPr>
        <w:t>11. Jeżeli uznają Państwo, że przetwarzanie danych osobowych narusza przepisy o ochronie danych osobowych, mają Państwo prawo wnieść skargę do organu nadzorczego, tj. Prezesa Urzędu Ochrony Danych Osobowych, ul. Stawki 2, 00-193 Warszawa.</w:t>
      </w:r>
    </w:p>
    <w:p w14:paraId="73C8C709" w14:textId="77777777" w:rsidR="000C3FF4" w:rsidRDefault="000C3FF4" w:rsidP="000C3FF4">
      <w:pPr>
        <w:tabs>
          <w:tab w:val="left" w:pos="2490"/>
        </w:tabs>
        <w:spacing w:after="0"/>
        <w:jc w:val="both"/>
        <w:rPr>
          <w:rFonts w:ascii="Calibri Light" w:hAnsi="Calibri Light"/>
          <w:sz w:val="20"/>
          <w:szCs w:val="20"/>
        </w:rPr>
      </w:pPr>
      <w:r w:rsidRPr="002724E5">
        <w:rPr>
          <w:rFonts w:ascii="Calibri Light" w:hAnsi="Calibri Light"/>
          <w:sz w:val="20"/>
          <w:szCs w:val="20"/>
        </w:rPr>
        <w:t>12. Podanie przez Państwa danych osobowych jest dobrowolne, aczkolwiek odmowa ich podania będzie równoznaczna z brakiem możliwości udziału w realizacji Projektu.</w:t>
      </w:r>
    </w:p>
    <w:p w14:paraId="7888A166" w14:textId="77777777" w:rsidR="000C3FF4" w:rsidRPr="002724E5" w:rsidRDefault="000C3FF4" w:rsidP="000C3FF4">
      <w:pPr>
        <w:tabs>
          <w:tab w:val="left" w:pos="2490"/>
        </w:tabs>
        <w:spacing w:after="0"/>
        <w:jc w:val="both"/>
        <w:rPr>
          <w:rFonts w:ascii="Calibri Light" w:hAnsi="Calibri Light"/>
          <w:sz w:val="20"/>
          <w:szCs w:val="20"/>
        </w:rPr>
      </w:pPr>
    </w:p>
    <w:p w14:paraId="2CA4B879" w14:textId="77777777" w:rsidR="000C3FF4" w:rsidRDefault="000C3FF4" w:rsidP="000C3FF4">
      <w:pPr>
        <w:tabs>
          <w:tab w:val="left" w:pos="2490"/>
        </w:tabs>
        <w:spacing w:after="0"/>
        <w:jc w:val="both"/>
        <w:rPr>
          <w:rFonts w:ascii="Calibri Light" w:hAnsi="Calibri Light"/>
          <w:sz w:val="20"/>
          <w:szCs w:val="20"/>
        </w:rPr>
      </w:pPr>
      <w:r w:rsidRPr="002724E5">
        <w:rPr>
          <w:rFonts w:ascii="Calibri Light" w:hAnsi="Calibri Light"/>
          <w:sz w:val="20"/>
          <w:szCs w:val="20"/>
        </w:rPr>
        <w:t>Zapoznałem się*</w:t>
      </w:r>
    </w:p>
    <w:p w14:paraId="4645BB85" w14:textId="77777777" w:rsidR="000C3FF4" w:rsidRDefault="000C3FF4" w:rsidP="000C3FF4">
      <w:pPr>
        <w:tabs>
          <w:tab w:val="left" w:pos="2490"/>
        </w:tabs>
        <w:spacing w:after="0"/>
        <w:jc w:val="both"/>
        <w:rPr>
          <w:rFonts w:ascii="Calibri Light" w:hAnsi="Calibri Light"/>
          <w:sz w:val="20"/>
          <w:szCs w:val="20"/>
        </w:rPr>
      </w:pPr>
    </w:p>
    <w:p w14:paraId="7C37B4AE" w14:textId="77777777" w:rsidR="000C3FF4" w:rsidRPr="002724E5" w:rsidRDefault="000C3FF4" w:rsidP="000C3FF4">
      <w:pPr>
        <w:tabs>
          <w:tab w:val="left" w:pos="2490"/>
        </w:tabs>
        <w:spacing w:after="0"/>
        <w:jc w:val="both"/>
        <w:rPr>
          <w:rFonts w:ascii="Calibri Light" w:hAnsi="Calibri Light"/>
          <w:sz w:val="20"/>
          <w:szCs w:val="20"/>
        </w:rPr>
      </w:pPr>
    </w:p>
    <w:p w14:paraId="001B6F7A" w14:textId="77777777" w:rsidR="000C3FF4" w:rsidRPr="002724E5" w:rsidRDefault="000C3FF4" w:rsidP="000C3FF4">
      <w:pPr>
        <w:tabs>
          <w:tab w:val="left" w:pos="2490"/>
        </w:tabs>
        <w:spacing w:after="0"/>
        <w:jc w:val="both"/>
        <w:rPr>
          <w:rFonts w:ascii="Calibri Light" w:hAnsi="Calibri Light"/>
          <w:sz w:val="20"/>
          <w:szCs w:val="20"/>
        </w:rPr>
      </w:pPr>
      <w:r w:rsidRPr="002724E5">
        <w:rPr>
          <w:rFonts w:ascii="Calibri Light" w:hAnsi="Calibri Light"/>
          <w:sz w:val="20"/>
          <w:szCs w:val="20"/>
        </w:rPr>
        <w:t>………………………………….……………………………………………………</w:t>
      </w:r>
    </w:p>
    <w:p w14:paraId="37903CF7" w14:textId="77777777" w:rsidR="000C3FF4" w:rsidRPr="002724E5" w:rsidRDefault="000C3FF4" w:rsidP="000C3FF4">
      <w:pPr>
        <w:tabs>
          <w:tab w:val="left" w:pos="2490"/>
        </w:tabs>
        <w:spacing w:after="0"/>
        <w:jc w:val="both"/>
        <w:rPr>
          <w:rFonts w:ascii="Calibri Light" w:hAnsi="Calibri Light"/>
          <w:sz w:val="20"/>
          <w:szCs w:val="20"/>
        </w:rPr>
      </w:pPr>
      <w:r w:rsidRPr="002724E5">
        <w:rPr>
          <w:rFonts w:ascii="Calibri Light" w:hAnsi="Calibri Light"/>
          <w:sz w:val="20"/>
          <w:szCs w:val="20"/>
        </w:rPr>
        <w:t>PODPIS</w:t>
      </w:r>
    </w:p>
    <w:p w14:paraId="337F9890" w14:textId="77777777" w:rsidR="000C3FF4" w:rsidRDefault="000C3FF4" w:rsidP="000C3FF4">
      <w:pPr>
        <w:tabs>
          <w:tab w:val="left" w:pos="2490"/>
        </w:tabs>
        <w:spacing w:after="0"/>
        <w:jc w:val="both"/>
        <w:rPr>
          <w:rFonts w:ascii="Calibri Light" w:hAnsi="Calibri Light"/>
          <w:sz w:val="20"/>
          <w:szCs w:val="20"/>
        </w:rPr>
      </w:pPr>
    </w:p>
    <w:p w14:paraId="410CA374" w14:textId="77777777" w:rsidR="000C3FF4" w:rsidRDefault="000C3FF4" w:rsidP="000C3FF4">
      <w:pPr>
        <w:tabs>
          <w:tab w:val="left" w:pos="2490"/>
        </w:tabs>
        <w:spacing w:after="0"/>
        <w:jc w:val="both"/>
        <w:rPr>
          <w:rFonts w:ascii="Calibri Light" w:hAnsi="Calibri Light"/>
          <w:sz w:val="20"/>
          <w:szCs w:val="20"/>
        </w:rPr>
      </w:pPr>
      <w:r w:rsidRPr="002724E5">
        <w:rPr>
          <w:rFonts w:ascii="Calibri Light" w:hAnsi="Calibri Light"/>
          <w:sz w:val="20"/>
          <w:szCs w:val="20"/>
        </w:rPr>
        <w:t>*W przypadku uczestnika projektu nieposiadającego zdolności do czynności prawnych fakt zapoznania się z powyższymi informacjami potwierdza jego opiekun prawny.</w:t>
      </w:r>
    </w:p>
    <w:p w14:paraId="5F84D083" w14:textId="77777777" w:rsidR="003D2C7F" w:rsidRPr="003D2C7F" w:rsidRDefault="003D2C7F" w:rsidP="003D2C7F">
      <w:pPr>
        <w:rPr>
          <w:rFonts w:ascii="Calibri Light" w:hAnsi="Calibri Light"/>
          <w:sz w:val="20"/>
          <w:szCs w:val="20"/>
        </w:rPr>
      </w:pPr>
    </w:p>
    <w:sectPr w:rsidR="003D2C7F" w:rsidRPr="003D2C7F" w:rsidSect="006E1EBF">
      <w:pgSz w:w="11906" w:h="16838"/>
      <w:pgMar w:top="1417" w:right="1417" w:bottom="1417" w:left="1417"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2752D1" w14:textId="77777777" w:rsidR="00DC0CED" w:rsidRDefault="00DC0CED" w:rsidP="0014183D">
      <w:pPr>
        <w:spacing w:after="0" w:line="240" w:lineRule="auto"/>
      </w:pPr>
      <w:r>
        <w:separator/>
      </w:r>
    </w:p>
  </w:endnote>
  <w:endnote w:type="continuationSeparator" w:id="0">
    <w:p w14:paraId="636D938F" w14:textId="77777777" w:rsidR="00DC0CED" w:rsidRDefault="00DC0CED" w:rsidP="001418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Light">
    <w:panose1 w:val="020F03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ms Rmn">
    <w:panose1 w:val="02020603040505020304"/>
    <w:charset w:val="00"/>
    <w:family w:val="roman"/>
    <w:pitch w:val="variable"/>
    <w:sig w:usb0="00000003" w:usb1="00000000" w:usb2="00000000" w:usb3="00000000" w:csb0="00000001" w:csb1="00000000"/>
  </w:font>
  <w:font w:name="ヒラギノ角ゴ Pro W3">
    <w:charset w:val="00"/>
    <w:family w:val="roman"/>
    <w:pitch w:val="default"/>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92E383" w14:textId="77777777" w:rsidR="00B00C87" w:rsidRDefault="00B00C87">
    <w:pPr>
      <w:pStyle w:val="Stopka"/>
      <w:jc w:val="right"/>
    </w:pPr>
    <w:r>
      <w:rPr>
        <w:lang w:val="pl-PL"/>
      </w:rPr>
      <w:t xml:space="preserve">Strona | </w:t>
    </w:r>
    <w:r>
      <w:fldChar w:fldCharType="begin"/>
    </w:r>
    <w:r>
      <w:instrText>PAGE   \* MERGEFORMAT</w:instrText>
    </w:r>
    <w:r>
      <w:fldChar w:fldCharType="separate"/>
    </w:r>
    <w:r>
      <w:rPr>
        <w:lang w:val="pl-PL"/>
      </w:rPr>
      <w:t>2</w:t>
    </w:r>
    <w:r>
      <w:fldChar w:fldCharType="end"/>
    </w:r>
    <w:r>
      <w:rPr>
        <w:lang w:val="pl-PL"/>
      </w:rPr>
      <w:t xml:space="preserve"> </w:t>
    </w:r>
  </w:p>
  <w:p w14:paraId="5A2EFD38" w14:textId="77777777" w:rsidR="00B00C87" w:rsidRDefault="00B00C87">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B7F1D7" w14:textId="77777777" w:rsidR="00474CFB" w:rsidRPr="00BF7519" w:rsidRDefault="00474CFB">
    <w:pPr>
      <w:pStyle w:val="Stopka"/>
      <w:jc w:val="right"/>
      <w:rPr>
        <w:sz w:val="20"/>
        <w:szCs w:val="20"/>
      </w:rPr>
    </w:pPr>
    <w:r w:rsidRPr="00BF7519">
      <w:rPr>
        <w:sz w:val="20"/>
        <w:szCs w:val="20"/>
        <w:lang w:val="pl-PL"/>
      </w:rPr>
      <w:t xml:space="preserve">Strona | </w:t>
    </w:r>
    <w:r w:rsidRPr="00BF7519">
      <w:rPr>
        <w:sz w:val="20"/>
        <w:szCs w:val="20"/>
      </w:rPr>
      <w:fldChar w:fldCharType="begin"/>
    </w:r>
    <w:r w:rsidRPr="00BF7519">
      <w:rPr>
        <w:sz w:val="20"/>
        <w:szCs w:val="20"/>
      </w:rPr>
      <w:instrText>PAGE   \* MERGEFORMAT</w:instrText>
    </w:r>
    <w:r w:rsidRPr="00BF7519">
      <w:rPr>
        <w:sz w:val="20"/>
        <w:szCs w:val="20"/>
      </w:rPr>
      <w:fldChar w:fldCharType="separate"/>
    </w:r>
    <w:r w:rsidR="00223F30" w:rsidRPr="00223F30">
      <w:rPr>
        <w:noProof/>
        <w:sz w:val="20"/>
        <w:szCs w:val="20"/>
        <w:lang w:val="pl-PL"/>
      </w:rPr>
      <w:t>1</w:t>
    </w:r>
    <w:r w:rsidRPr="00BF7519">
      <w:rPr>
        <w:sz w:val="20"/>
        <w:szCs w:val="20"/>
      </w:rPr>
      <w:fldChar w:fldCharType="end"/>
    </w:r>
    <w:r w:rsidRPr="00BF7519">
      <w:rPr>
        <w:sz w:val="20"/>
        <w:szCs w:val="20"/>
        <w:lang w:val="pl-PL"/>
      </w:rPr>
      <w:t xml:space="preserve"> </w:t>
    </w:r>
  </w:p>
  <w:p w14:paraId="49C5A6BD" w14:textId="77777777" w:rsidR="00474CFB" w:rsidRDefault="00474CFB">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E5D9BAD" w14:textId="77777777" w:rsidR="00DC0CED" w:rsidRDefault="00DC0CED" w:rsidP="0014183D">
      <w:pPr>
        <w:spacing w:after="0" w:line="240" w:lineRule="auto"/>
      </w:pPr>
      <w:r>
        <w:separator/>
      </w:r>
    </w:p>
  </w:footnote>
  <w:footnote w:type="continuationSeparator" w:id="0">
    <w:p w14:paraId="3A2E4794" w14:textId="77777777" w:rsidR="00DC0CED" w:rsidRDefault="00DC0CED" w:rsidP="0014183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E25538" w14:textId="4DDEE17B" w:rsidR="00C13170" w:rsidRPr="00BF60C0" w:rsidRDefault="003D2C7F" w:rsidP="003D2C7F">
    <w:pPr>
      <w:spacing w:after="120" w:line="240" w:lineRule="auto"/>
      <w:rPr>
        <w:rFonts w:ascii="Arial" w:eastAsia="Times New Roman" w:hAnsi="Arial" w:cs="Arial"/>
        <w:sz w:val="20"/>
        <w:szCs w:val="24"/>
        <w:lang w:eastAsia="pl-PL"/>
      </w:rPr>
    </w:pPr>
    <w:r>
      <w:rPr>
        <w:rFonts w:ascii="Arial" w:eastAsia="Times New Roman" w:hAnsi="Arial" w:cs="Arial"/>
        <w:noProof/>
        <w:sz w:val="20"/>
        <w:szCs w:val="24"/>
        <w:lang w:eastAsia="pl-PL"/>
      </w:rPr>
      <w:drawing>
        <wp:anchor distT="0" distB="0" distL="114300" distR="114300" simplePos="0" relativeHeight="251660288" behindDoc="1" locked="0" layoutInCell="1" allowOverlap="1" wp14:anchorId="5D952735" wp14:editId="3E0E0CCC">
          <wp:simplePos x="0" y="0"/>
          <wp:positionH relativeFrom="column">
            <wp:posOffset>-635</wp:posOffset>
          </wp:positionH>
          <wp:positionV relativeFrom="page">
            <wp:posOffset>449580</wp:posOffset>
          </wp:positionV>
          <wp:extent cx="5760720" cy="671830"/>
          <wp:effectExtent l="0" t="0" r="11430" b="13970"/>
          <wp:wrapTight wrapText="bothSides">
            <wp:wrapPolygon edited="0">
              <wp:start x="0" y="0"/>
              <wp:lineTo x="0" y="21437"/>
              <wp:lineTo x="21571" y="21437"/>
              <wp:lineTo x="21571" y="0"/>
              <wp:lineTo x="0" y="0"/>
            </wp:wrapPolygon>
          </wp:wrapTight>
          <wp:docPr id="1592757379"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8"/>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5760720" cy="67183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5C8B5E" w14:textId="3CBDF49A" w:rsidR="00C13170" w:rsidRPr="00BF60C0" w:rsidRDefault="00C90DB3" w:rsidP="00C13170">
    <w:pPr>
      <w:spacing w:after="120" w:line="240" w:lineRule="auto"/>
      <w:jc w:val="center"/>
      <w:rPr>
        <w:rFonts w:ascii="Arial" w:eastAsia="Times New Roman" w:hAnsi="Arial" w:cs="Arial"/>
        <w:sz w:val="20"/>
        <w:szCs w:val="24"/>
        <w:lang w:eastAsia="pl-PL"/>
      </w:rPr>
    </w:pPr>
    <w:r>
      <w:rPr>
        <w:rFonts w:ascii="Arial" w:eastAsia="Times New Roman" w:hAnsi="Arial" w:cs="Arial"/>
        <w:noProof/>
        <w:sz w:val="20"/>
        <w:szCs w:val="24"/>
        <w:lang w:eastAsia="pl-PL"/>
      </w:rPr>
      <w:drawing>
        <wp:anchor distT="0" distB="0" distL="114300" distR="114300" simplePos="0" relativeHeight="251658240" behindDoc="1" locked="0" layoutInCell="1" allowOverlap="1" wp14:anchorId="2B156815" wp14:editId="5FB2204D">
          <wp:simplePos x="0" y="0"/>
          <wp:positionH relativeFrom="column">
            <wp:posOffset>34511</wp:posOffset>
          </wp:positionH>
          <wp:positionV relativeFrom="page">
            <wp:posOffset>165293</wp:posOffset>
          </wp:positionV>
          <wp:extent cx="5760720" cy="671830"/>
          <wp:effectExtent l="0" t="0" r="11430" b="13970"/>
          <wp:wrapTight wrapText="bothSides">
            <wp:wrapPolygon edited="0">
              <wp:start x="0" y="0"/>
              <wp:lineTo x="0" y="21437"/>
              <wp:lineTo x="21571" y="21437"/>
              <wp:lineTo x="21571" y="0"/>
              <wp:lineTo x="0" y="0"/>
            </wp:wrapPolygon>
          </wp:wrapTight>
          <wp:docPr id="997570144"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8"/>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5760720" cy="67183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6"/>
    <w:multiLevelType w:val="multilevel"/>
    <w:tmpl w:val="00000006"/>
    <w:name w:val="WW8Num8"/>
    <w:lvl w:ilvl="0">
      <w:start w:val="1"/>
      <w:numFmt w:val="decimal"/>
      <w:lvlText w:val="%1."/>
      <w:lvlJc w:val="left"/>
      <w:pPr>
        <w:tabs>
          <w:tab w:val="num" w:pos="1440"/>
        </w:tabs>
      </w:pPr>
    </w:lvl>
    <w:lvl w:ilvl="1">
      <w:start w:val="1"/>
      <w:numFmt w:val="lowerLetter"/>
      <w:lvlText w:val="%2)"/>
      <w:lvlJc w:val="left"/>
      <w:pPr>
        <w:tabs>
          <w:tab w:val="num" w:pos="1800"/>
        </w:tabs>
      </w:pPr>
    </w:lvl>
    <w:lvl w:ilvl="2">
      <w:start w:val="1"/>
      <w:numFmt w:val="decimal"/>
      <w:lvlText w:val="%3."/>
      <w:lvlJc w:val="left"/>
      <w:pPr>
        <w:tabs>
          <w:tab w:val="num" w:pos="2700"/>
        </w:tabs>
      </w:pPr>
    </w:lvl>
    <w:lvl w:ilvl="3">
      <w:start w:val="1"/>
      <w:numFmt w:val="lowerLetter"/>
      <w:lvlText w:val="%4)"/>
      <w:lvlJc w:val="left"/>
      <w:pPr>
        <w:tabs>
          <w:tab w:val="num" w:pos="1080"/>
        </w:tabs>
      </w:pPr>
    </w:lvl>
    <w:lvl w:ilvl="4">
      <w:start w:val="1"/>
      <w:numFmt w:val="lowerLetter"/>
      <w:lvlText w:val="%5."/>
      <w:lvlJc w:val="left"/>
      <w:pPr>
        <w:tabs>
          <w:tab w:val="num" w:pos="3960"/>
        </w:tabs>
      </w:pPr>
    </w:lvl>
    <w:lvl w:ilvl="5">
      <w:start w:val="1"/>
      <w:numFmt w:val="lowerRoman"/>
      <w:lvlText w:val="%6."/>
      <w:lvlJc w:val="right"/>
      <w:pPr>
        <w:tabs>
          <w:tab w:val="num" w:pos="4680"/>
        </w:tabs>
      </w:pPr>
    </w:lvl>
    <w:lvl w:ilvl="6">
      <w:start w:val="1"/>
      <w:numFmt w:val="decimal"/>
      <w:lvlText w:val="%7."/>
      <w:lvlJc w:val="left"/>
      <w:pPr>
        <w:tabs>
          <w:tab w:val="num" w:pos="5400"/>
        </w:tabs>
      </w:pPr>
    </w:lvl>
    <w:lvl w:ilvl="7">
      <w:start w:val="1"/>
      <w:numFmt w:val="lowerLetter"/>
      <w:lvlText w:val="%8."/>
      <w:lvlJc w:val="left"/>
      <w:pPr>
        <w:tabs>
          <w:tab w:val="num" w:pos="6120"/>
        </w:tabs>
      </w:pPr>
    </w:lvl>
    <w:lvl w:ilvl="8">
      <w:start w:val="1"/>
      <w:numFmt w:val="lowerRoman"/>
      <w:lvlText w:val="%9."/>
      <w:lvlJc w:val="right"/>
      <w:pPr>
        <w:tabs>
          <w:tab w:val="num" w:pos="6840"/>
        </w:tabs>
      </w:pPr>
    </w:lvl>
  </w:abstractNum>
  <w:abstractNum w:abstractNumId="1" w15:restartNumberingAfterBreak="0">
    <w:nsid w:val="00000009"/>
    <w:multiLevelType w:val="singleLevel"/>
    <w:tmpl w:val="00000009"/>
    <w:name w:val="WW8Num17"/>
    <w:lvl w:ilvl="0">
      <w:start w:val="1"/>
      <w:numFmt w:val="lowerLetter"/>
      <w:lvlText w:val="%1)"/>
      <w:lvlJc w:val="left"/>
      <w:pPr>
        <w:tabs>
          <w:tab w:val="num" w:pos="1428"/>
        </w:tabs>
      </w:pPr>
    </w:lvl>
  </w:abstractNum>
  <w:abstractNum w:abstractNumId="2" w15:restartNumberingAfterBreak="0">
    <w:nsid w:val="0000000C"/>
    <w:multiLevelType w:val="singleLevel"/>
    <w:tmpl w:val="0000000C"/>
    <w:name w:val="WW8Num21"/>
    <w:lvl w:ilvl="0">
      <w:start w:val="1"/>
      <w:numFmt w:val="lowerLetter"/>
      <w:lvlText w:val="%1)"/>
      <w:lvlJc w:val="left"/>
      <w:pPr>
        <w:tabs>
          <w:tab w:val="num" w:pos="0"/>
        </w:tabs>
        <w:ind w:left="720" w:hanging="360"/>
      </w:pPr>
      <w:rPr>
        <w:rFonts w:ascii="Calibri Light" w:hAnsi="Calibri Light" w:cs="Calibri Light"/>
        <w:sz w:val="20"/>
        <w:szCs w:val="20"/>
      </w:rPr>
    </w:lvl>
  </w:abstractNum>
  <w:abstractNum w:abstractNumId="3" w15:restartNumberingAfterBreak="0">
    <w:nsid w:val="060640E0"/>
    <w:multiLevelType w:val="hybridMultilevel"/>
    <w:tmpl w:val="581EE44C"/>
    <w:lvl w:ilvl="0" w:tplc="04150011">
      <w:start w:val="1"/>
      <w:numFmt w:val="decimal"/>
      <w:lvlText w:val="%1)"/>
      <w:lvlJc w:val="left"/>
      <w:pPr>
        <w:ind w:left="720" w:hanging="360"/>
      </w:pPr>
    </w:lvl>
    <w:lvl w:ilvl="1" w:tplc="E7D67CB2">
      <w:start w:val="1"/>
      <w:numFmt w:val="lowerLetter"/>
      <w:lvlText w:val="%2)"/>
      <w:lvlJc w:val="left"/>
      <w:pPr>
        <w:ind w:left="1785" w:hanging="705"/>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1284F91"/>
    <w:multiLevelType w:val="hybridMultilevel"/>
    <w:tmpl w:val="514AF47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DEF7E19"/>
    <w:multiLevelType w:val="hybridMultilevel"/>
    <w:tmpl w:val="F572D9E8"/>
    <w:lvl w:ilvl="0" w:tplc="5B6CA6F0">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 w15:restartNumberingAfterBreak="0">
    <w:nsid w:val="1F0A02EE"/>
    <w:multiLevelType w:val="hybridMultilevel"/>
    <w:tmpl w:val="47BA380A"/>
    <w:lvl w:ilvl="0" w:tplc="5170CD52">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6D57F8E"/>
    <w:multiLevelType w:val="hybridMultilevel"/>
    <w:tmpl w:val="359E71A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FD256A3"/>
    <w:multiLevelType w:val="hybridMultilevel"/>
    <w:tmpl w:val="B692976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2BB7DB8"/>
    <w:multiLevelType w:val="hybridMultilevel"/>
    <w:tmpl w:val="AB02FD68"/>
    <w:lvl w:ilvl="0" w:tplc="04150017">
      <w:start w:val="1"/>
      <w:numFmt w:val="lowerLetter"/>
      <w:lvlText w:val="%1)"/>
      <w:lvlJc w:val="left"/>
      <w:pPr>
        <w:ind w:left="360" w:hanging="360"/>
      </w:pPr>
      <w:rPr>
        <w:rFont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0" w15:restartNumberingAfterBreak="0">
    <w:nsid w:val="35B47BBE"/>
    <w:multiLevelType w:val="hybridMultilevel"/>
    <w:tmpl w:val="C468811C"/>
    <w:lvl w:ilvl="0" w:tplc="81D69312">
      <w:start w:val="1"/>
      <w:numFmt w:val="decimal"/>
      <w:lvlText w:val="%1."/>
      <w:lvlJc w:val="left"/>
      <w:pPr>
        <w:ind w:left="7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41EE7B78"/>
    <w:multiLevelType w:val="hybridMultilevel"/>
    <w:tmpl w:val="CAEA0A26"/>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45F91A03"/>
    <w:multiLevelType w:val="hybridMultilevel"/>
    <w:tmpl w:val="EED85E18"/>
    <w:lvl w:ilvl="0" w:tplc="C78E40D8">
      <w:start w:val="1"/>
      <w:numFmt w:val="lowerLetter"/>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48595475"/>
    <w:multiLevelType w:val="hybridMultilevel"/>
    <w:tmpl w:val="98C4057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48F81D6A"/>
    <w:multiLevelType w:val="hybridMultilevel"/>
    <w:tmpl w:val="C3DEA7E4"/>
    <w:lvl w:ilvl="0" w:tplc="4D6CB34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50C55EA0"/>
    <w:multiLevelType w:val="hybridMultilevel"/>
    <w:tmpl w:val="AC907BBC"/>
    <w:lvl w:ilvl="0" w:tplc="10D061E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559D259E"/>
    <w:multiLevelType w:val="hybridMultilevel"/>
    <w:tmpl w:val="3668B802"/>
    <w:lvl w:ilvl="0" w:tplc="04150011">
      <w:start w:val="1"/>
      <w:numFmt w:val="decimal"/>
      <w:lvlText w:val="%1)"/>
      <w:lvlJc w:val="left"/>
      <w:pPr>
        <w:ind w:left="720" w:hanging="360"/>
      </w:pPr>
      <w:rPr>
        <w:rFonts w:hint="default"/>
      </w:rPr>
    </w:lvl>
    <w:lvl w:ilvl="1" w:tplc="C3D075E0">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55F42C9B"/>
    <w:multiLevelType w:val="hybridMultilevel"/>
    <w:tmpl w:val="066E12E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5FC30673"/>
    <w:multiLevelType w:val="hybridMultilevel"/>
    <w:tmpl w:val="18DE480C"/>
    <w:lvl w:ilvl="0" w:tplc="04150017">
      <w:start w:val="1"/>
      <w:numFmt w:val="lowerLetter"/>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19" w15:restartNumberingAfterBreak="0">
    <w:nsid w:val="601252FD"/>
    <w:multiLevelType w:val="hybridMultilevel"/>
    <w:tmpl w:val="FF90D6AA"/>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0" w15:restartNumberingAfterBreak="0">
    <w:nsid w:val="6097409C"/>
    <w:multiLevelType w:val="hybridMultilevel"/>
    <w:tmpl w:val="B6660FD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642A646C"/>
    <w:multiLevelType w:val="hybridMultilevel"/>
    <w:tmpl w:val="A40C0FA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656A62C7"/>
    <w:multiLevelType w:val="hybridMultilevel"/>
    <w:tmpl w:val="908E0DD2"/>
    <w:lvl w:ilvl="0" w:tplc="8DD6F408">
      <w:start w:val="1"/>
      <w:numFmt w:val="bullet"/>
      <w:lvlText w:val="-"/>
      <w:lvlJc w:val="left"/>
      <w:pPr>
        <w:ind w:left="720" w:hanging="360"/>
      </w:pPr>
      <w:rPr>
        <w:rFonts w:ascii="Courier New" w:hAnsi="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657A3C78"/>
    <w:multiLevelType w:val="hybridMultilevel"/>
    <w:tmpl w:val="49469B1E"/>
    <w:lvl w:ilvl="0" w:tplc="04150017">
      <w:start w:val="2"/>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8387236"/>
    <w:multiLevelType w:val="hybridMultilevel"/>
    <w:tmpl w:val="88BC32E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687B0521"/>
    <w:multiLevelType w:val="hybridMultilevel"/>
    <w:tmpl w:val="D41E1AF0"/>
    <w:lvl w:ilvl="0" w:tplc="8DD6F408">
      <w:start w:val="1"/>
      <w:numFmt w:val="bullet"/>
      <w:lvlText w:val="-"/>
      <w:lvlJc w:val="left"/>
      <w:pPr>
        <w:ind w:left="720" w:hanging="360"/>
      </w:pPr>
      <w:rPr>
        <w:rFonts w:ascii="Courier New" w:hAnsi="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6DF80689"/>
    <w:multiLevelType w:val="hybridMultilevel"/>
    <w:tmpl w:val="B058A21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6E9D4EEB"/>
    <w:multiLevelType w:val="hybridMultilevel"/>
    <w:tmpl w:val="83ACC73E"/>
    <w:lvl w:ilvl="0" w:tplc="04150017">
      <w:start w:val="1"/>
      <w:numFmt w:val="lowerLetter"/>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6F107B55"/>
    <w:multiLevelType w:val="hybridMultilevel"/>
    <w:tmpl w:val="E3FE19EC"/>
    <w:lvl w:ilvl="0" w:tplc="04150017">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741C35A8"/>
    <w:multiLevelType w:val="hybridMultilevel"/>
    <w:tmpl w:val="D534BD0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0" w15:restartNumberingAfterBreak="0">
    <w:nsid w:val="7B2622F1"/>
    <w:multiLevelType w:val="hybridMultilevel"/>
    <w:tmpl w:val="C2BC62B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7EF42163"/>
    <w:multiLevelType w:val="hybridMultilevel"/>
    <w:tmpl w:val="939ADE9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63069869">
    <w:abstractNumId w:val="10"/>
  </w:num>
  <w:num w:numId="2" w16cid:durableId="1702516985">
    <w:abstractNumId w:val="3"/>
  </w:num>
  <w:num w:numId="3" w16cid:durableId="660894524">
    <w:abstractNumId w:val="11"/>
  </w:num>
  <w:num w:numId="4" w16cid:durableId="1398166824">
    <w:abstractNumId w:val="23"/>
  </w:num>
  <w:num w:numId="5" w16cid:durableId="423377501">
    <w:abstractNumId w:val="30"/>
  </w:num>
  <w:num w:numId="6" w16cid:durableId="728041326">
    <w:abstractNumId w:val="24"/>
  </w:num>
  <w:num w:numId="7" w16cid:durableId="1718815634">
    <w:abstractNumId w:val="19"/>
  </w:num>
  <w:num w:numId="8" w16cid:durableId="809980212">
    <w:abstractNumId w:val="4"/>
  </w:num>
  <w:num w:numId="9" w16cid:durableId="1200627359">
    <w:abstractNumId w:val="16"/>
  </w:num>
  <w:num w:numId="10" w16cid:durableId="1833646140">
    <w:abstractNumId w:val="31"/>
  </w:num>
  <w:num w:numId="11" w16cid:durableId="67326852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69668021">
    <w:abstractNumId w:val="6"/>
  </w:num>
  <w:num w:numId="13" w16cid:durableId="1140076688">
    <w:abstractNumId w:val="14"/>
  </w:num>
  <w:num w:numId="14" w16cid:durableId="1915511025">
    <w:abstractNumId w:val="27"/>
  </w:num>
  <w:num w:numId="15" w16cid:durableId="1800951311">
    <w:abstractNumId w:val="5"/>
  </w:num>
  <w:num w:numId="16" w16cid:durableId="28603674">
    <w:abstractNumId w:val="0"/>
  </w:num>
  <w:num w:numId="17" w16cid:durableId="1200122126">
    <w:abstractNumId w:val="2"/>
  </w:num>
  <w:num w:numId="18" w16cid:durableId="179204961">
    <w:abstractNumId w:val="13"/>
  </w:num>
  <w:num w:numId="19" w16cid:durableId="799035908">
    <w:abstractNumId w:val="25"/>
  </w:num>
  <w:num w:numId="20" w16cid:durableId="1317997014">
    <w:abstractNumId w:val="9"/>
  </w:num>
  <w:num w:numId="21" w16cid:durableId="1517187310">
    <w:abstractNumId w:val="21"/>
  </w:num>
  <w:num w:numId="22" w16cid:durableId="986402900">
    <w:abstractNumId w:val="12"/>
  </w:num>
  <w:num w:numId="23" w16cid:durableId="579946722">
    <w:abstractNumId w:val="22"/>
  </w:num>
  <w:num w:numId="24" w16cid:durableId="498276541">
    <w:abstractNumId w:val="28"/>
  </w:num>
  <w:num w:numId="25" w16cid:durableId="771170709">
    <w:abstractNumId w:val="15"/>
  </w:num>
  <w:num w:numId="26" w16cid:durableId="361900919">
    <w:abstractNumId w:val="20"/>
  </w:num>
  <w:num w:numId="27" w16cid:durableId="448672843">
    <w:abstractNumId w:val="8"/>
  </w:num>
  <w:num w:numId="28" w16cid:durableId="1492523041">
    <w:abstractNumId w:val="26"/>
  </w:num>
  <w:num w:numId="29" w16cid:durableId="949748721">
    <w:abstractNumId w:val="29"/>
  </w:num>
  <w:num w:numId="30" w16cid:durableId="508251485">
    <w:abstractNumId w:val="7"/>
  </w:num>
  <w:num w:numId="31" w16cid:durableId="1830897621">
    <w:abstractNumId w:val="17"/>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GrammaticalErrors/>
  <w:proofState w:spelling="clean"/>
  <w:documentProtection w:edit="forms" w:formatting="1" w:enforcement="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76D8"/>
    <w:rsid w:val="00004DEE"/>
    <w:rsid w:val="000138FC"/>
    <w:rsid w:val="0001401F"/>
    <w:rsid w:val="0001519A"/>
    <w:rsid w:val="00020F34"/>
    <w:rsid w:val="000218B0"/>
    <w:rsid w:val="0002736F"/>
    <w:rsid w:val="00032282"/>
    <w:rsid w:val="00032AB6"/>
    <w:rsid w:val="00040468"/>
    <w:rsid w:val="00040950"/>
    <w:rsid w:val="000478B3"/>
    <w:rsid w:val="00053D26"/>
    <w:rsid w:val="00057736"/>
    <w:rsid w:val="00061E4E"/>
    <w:rsid w:val="00063437"/>
    <w:rsid w:val="00063DD7"/>
    <w:rsid w:val="000674E3"/>
    <w:rsid w:val="0008101A"/>
    <w:rsid w:val="0008397A"/>
    <w:rsid w:val="000855D5"/>
    <w:rsid w:val="00086920"/>
    <w:rsid w:val="00091FCF"/>
    <w:rsid w:val="00094C2E"/>
    <w:rsid w:val="000977DE"/>
    <w:rsid w:val="000A3ADE"/>
    <w:rsid w:val="000A7C34"/>
    <w:rsid w:val="000B6526"/>
    <w:rsid w:val="000C0610"/>
    <w:rsid w:val="000C3FF4"/>
    <w:rsid w:val="000C5417"/>
    <w:rsid w:val="000C6551"/>
    <w:rsid w:val="000D05E4"/>
    <w:rsid w:val="000D2C2A"/>
    <w:rsid w:val="000D6228"/>
    <w:rsid w:val="000D712E"/>
    <w:rsid w:val="000D71CC"/>
    <w:rsid w:val="000E31A5"/>
    <w:rsid w:val="000E437D"/>
    <w:rsid w:val="000F1B64"/>
    <w:rsid w:val="000F2076"/>
    <w:rsid w:val="000F236B"/>
    <w:rsid w:val="000F2F42"/>
    <w:rsid w:val="000F44B6"/>
    <w:rsid w:val="000F5BBB"/>
    <w:rsid w:val="000F7F8C"/>
    <w:rsid w:val="00100A2A"/>
    <w:rsid w:val="00101745"/>
    <w:rsid w:val="001029CC"/>
    <w:rsid w:val="00106040"/>
    <w:rsid w:val="001060F5"/>
    <w:rsid w:val="00112FE2"/>
    <w:rsid w:val="001141B3"/>
    <w:rsid w:val="0011425F"/>
    <w:rsid w:val="001148A9"/>
    <w:rsid w:val="00125DC9"/>
    <w:rsid w:val="001315E7"/>
    <w:rsid w:val="00136150"/>
    <w:rsid w:val="00136289"/>
    <w:rsid w:val="0013769A"/>
    <w:rsid w:val="001413D1"/>
    <w:rsid w:val="0014183D"/>
    <w:rsid w:val="00144777"/>
    <w:rsid w:val="00147701"/>
    <w:rsid w:val="0014794C"/>
    <w:rsid w:val="00153672"/>
    <w:rsid w:val="0016053D"/>
    <w:rsid w:val="001634EE"/>
    <w:rsid w:val="00163FB0"/>
    <w:rsid w:val="001648BC"/>
    <w:rsid w:val="00175AAC"/>
    <w:rsid w:val="00177E92"/>
    <w:rsid w:val="00181B3E"/>
    <w:rsid w:val="001844A0"/>
    <w:rsid w:val="001855C9"/>
    <w:rsid w:val="00194E2E"/>
    <w:rsid w:val="00195BCF"/>
    <w:rsid w:val="001A000F"/>
    <w:rsid w:val="001B14C1"/>
    <w:rsid w:val="001B1D0B"/>
    <w:rsid w:val="001B1D38"/>
    <w:rsid w:val="001B31C2"/>
    <w:rsid w:val="001B4059"/>
    <w:rsid w:val="001B42FA"/>
    <w:rsid w:val="001B7006"/>
    <w:rsid w:val="001C09D2"/>
    <w:rsid w:val="001C5207"/>
    <w:rsid w:val="001D6F8F"/>
    <w:rsid w:val="001E21B9"/>
    <w:rsid w:val="001E24C5"/>
    <w:rsid w:val="001E572F"/>
    <w:rsid w:val="001F2971"/>
    <w:rsid w:val="001F3060"/>
    <w:rsid w:val="00204306"/>
    <w:rsid w:val="00212C2D"/>
    <w:rsid w:val="00215CD1"/>
    <w:rsid w:val="0021739D"/>
    <w:rsid w:val="00223F30"/>
    <w:rsid w:val="00234942"/>
    <w:rsid w:val="0024075F"/>
    <w:rsid w:val="002460F6"/>
    <w:rsid w:val="0025118B"/>
    <w:rsid w:val="00255F5D"/>
    <w:rsid w:val="0026067F"/>
    <w:rsid w:val="00262894"/>
    <w:rsid w:val="00264281"/>
    <w:rsid w:val="00265133"/>
    <w:rsid w:val="002652BD"/>
    <w:rsid w:val="00266190"/>
    <w:rsid w:val="0027205F"/>
    <w:rsid w:val="0027322F"/>
    <w:rsid w:val="00273BDB"/>
    <w:rsid w:val="002756F3"/>
    <w:rsid w:val="00292523"/>
    <w:rsid w:val="002A4B63"/>
    <w:rsid w:val="002A666B"/>
    <w:rsid w:val="002A7023"/>
    <w:rsid w:val="002B32B4"/>
    <w:rsid w:val="002B507F"/>
    <w:rsid w:val="002B7828"/>
    <w:rsid w:val="002C133F"/>
    <w:rsid w:val="002C47B1"/>
    <w:rsid w:val="002D0B51"/>
    <w:rsid w:val="002D1D9E"/>
    <w:rsid w:val="002E13A0"/>
    <w:rsid w:val="002E148B"/>
    <w:rsid w:val="002E3666"/>
    <w:rsid w:val="002E5834"/>
    <w:rsid w:val="002F0E86"/>
    <w:rsid w:val="002F0F68"/>
    <w:rsid w:val="002F3C82"/>
    <w:rsid w:val="002F49B0"/>
    <w:rsid w:val="003035A2"/>
    <w:rsid w:val="003035ED"/>
    <w:rsid w:val="00306099"/>
    <w:rsid w:val="003072A0"/>
    <w:rsid w:val="00310013"/>
    <w:rsid w:val="0031145C"/>
    <w:rsid w:val="00313C04"/>
    <w:rsid w:val="00315832"/>
    <w:rsid w:val="00316018"/>
    <w:rsid w:val="00317E2E"/>
    <w:rsid w:val="00320289"/>
    <w:rsid w:val="00325DBD"/>
    <w:rsid w:val="00331E53"/>
    <w:rsid w:val="00331F58"/>
    <w:rsid w:val="00333035"/>
    <w:rsid w:val="0033645A"/>
    <w:rsid w:val="0034002A"/>
    <w:rsid w:val="003402DD"/>
    <w:rsid w:val="0035021E"/>
    <w:rsid w:val="00350DCD"/>
    <w:rsid w:val="00351A87"/>
    <w:rsid w:val="00357316"/>
    <w:rsid w:val="00357D67"/>
    <w:rsid w:val="00360F7E"/>
    <w:rsid w:val="0036333E"/>
    <w:rsid w:val="0036460C"/>
    <w:rsid w:val="00366566"/>
    <w:rsid w:val="003665A1"/>
    <w:rsid w:val="00370571"/>
    <w:rsid w:val="00370948"/>
    <w:rsid w:val="0038299A"/>
    <w:rsid w:val="00383EA3"/>
    <w:rsid w:val="0038435B"/>
    <w:rsid w:val="00386193"/>
    <w:rsid w:val="0039116F"/>
    <w:rsid w:val="00392D55"/>
    <w:rsid w:val="00393B7D"/>
    <w:rsid w:val="00394F7C"/>
    <w:rsid w:val="0039738F"/>
    <w:rsid w:val="003A2673"/>
    <w:rsid w:val="003A2B38"/>
    <w:rsid w:val="003A5764"/>
    <w:rsid w:val="003A6C32"/>
    <w:rsid w:val="003B5CFA"/>
    <w:rsid w:val="003B7B2E"/>
    <w:rsid w:val="003C0B6D"/>
    <w:rsid w:val="003C1D5D"/>
    <w:rsid w:val="003C352F"/>
    <w:rsid w:val="003C388D"/>
    <w:rsid w:val="003C4242"/>
    <w:rsid w:val="003C4765"/>
    <w:rsid w:val="003C543E"/>
    <w:rsid w:val="003C5D5E"/>
    <w:rsid w:val="003C6AFD"/>
    <w:rsid w:val="003C6EA1"/>
    <w:rsid w:val="003D2738"/>
    <w:rsid w:val="003D2C7F"/>
    <w:rsid w:val="003D364D"/>
    <w:rsid w:val="003D3946"/>
    <w:rsid w:val="003D43D0"/>
    <w:rsid w:val="003D7796"/>
    <w:rsid w:val="003D77EF"/>
    <w:rsid w:val="003E2EB6"/>
    <w:rsid w:val="003E4E7C"/>
    <w:rsid w:val="003E59AC"/>
    <w:rsid w:val="003F1CC6"/>
    <w:rsid w:val="003F3865"/>
    <w:rsid w:val="0040257E"/>
    <w:rsid w:val="00403EBC"/>
    <w:rsid w:val="00405727"/>
    <w:rsid w:val="00405797"/>
    <w:rsid w:val="00407CCA"/>
    <w:rsid w:val="0041129F"/>
    <w:rsid w:val="00415492"/>
    <w:rsid w:val="00415CBF"/>
    <w:rsid w:val="004202AD"/>
    <w:rsid w:val="00420D82"/>
    <w:rsid w:val="00421481"/>
    <w:rsid w:val="0042252E"/>
    <w:rsid w:val="00422693"/>
    <w:rsid w:val="004230AF"/>
    <w:rsid w:val="00424584"/>
    <w:rsid w:val="004300FD"/>
    <w:rsid w:val="00436B79"/>
    <w:rsid w:val="00441F29"/>
    <w:rsid w:val="00450BF2"/>
    <w:rsid w:val="00454801"/>
    <w:rsid w:val="00454D98"/>
    <w:rsid w:val="004559EA"/>
    <w:rsid w:val="004561A2"/>
    <w:rsid w:val="004616BB"/>
    <w:rsid w:val="004633B8"/>
    <w:rsid w:val="00466FB5"/>
    <w:rsid w:val="00467106"/>
    <w:rsid w:val="00474394"/>
    <w:rsid w:val="00474CFB"/>
    <w:rsid w:val="00484224"/>
    <w:rsid w:val="00484411"/>
    <w:rsid w:val="004844B6"/>
    <w:rsid w:val="00485DCC"/>
    <w:rsid w:val="004862F5"/>
    <w:rsid w:val="00491D58"/>
    <w:rsid w:val="004941A2"/>
    <w:rsid w:val="004961E5"/>
    <w:rsid w:val="00497649"/>
    <w:rsid w:val="00497DAA"/>
    <w:rsid w:val="004A7804"/>
    <w:rsid w:val="004B2585"/>
    <w:rsid w:val="004B342E"/>
    <w:rsid w:val="004B4EF6"/>
    <w:rsid w:val="004C3042"/>
    <w:rsid w:val="004C4A0F"/>
    <w:rsid w:val="004C517C"/>
    <w:rsid w:val="004C6FDB"/>
    <w:rsid w:val="004D4E07"/>
    <w:rsid w:val="004D6F3F"/>
    <w:rsid w:val="004D741E"/>
    <w:rsid w:val="004E0820"/>
    <w:rsid w:val="004F0CF5"/>
    <w:rsid w:val="004F2D57"/>
    <w:rsid w:val="004F337D"/>
    <w:rsid w:val="004F4C70"/>
    <w:rsid w:val="004F55A8"/>
    <w:rsid w:val="004F7D1B"/>
    <w:rsid w:val="005013B3"/>
    <w:rsid w:val="005020DD"/>
    <w:rsid w:val="00512F49"/>
    <w:rsid w:val="005150F6"/>
    <w:rsid w:val="00515509"/>
    <w:rsid w:val="00520C73"/>
    <w:rsid w:val="00521E6A"/>
    <w:rsid w:val="00522172"/>
    <w:rsid w:val="0052428E"/>
    <w:rsid w:val="00524454"/>
    <w:rsid w:val="00524D04"/>
    <w:rsid w:val="00525AC0"/>
    <w:rsid w:val="00526848"/>
    <w:rsid w:val="00530249"/>
    <w:rsid w:val="0053121F"/>
    <w:rsid w:val="005347D9"/>
    <w:rsid w:val="00535C61"/>
    <w:rsid w:val="005362C0"/>
    <w:rsid w:val="00536F89"/>
    <w:rsid w:val="0054041B"/>
    <w:rsid w:val="00541D2F"/>
    <w:rsid w:val="00542E58"/>
    <w:rsid w:val="00545FB8"/>
    <w:rsid w:val="00546531"/>
    <w:rsid w:val="00551A60"/>
    <w:rsid w:val="005533CC"/>
    <w:rsid w:val="00554176"/>
    <w:rsid w:val="00556FB2"/>
    <w:rsid w:val="0056064F"/>
    <w:rsid w:val="00560D3F"/>
    <w:rsid w:val="005621D6"/>
    <w:rsid w:val="0056276C"/>
    <w:rsid w:val="00564165"/>
    <w:rsid w:val="00565AAA"/>
    <w:rsid w:val="00565ACC"/>
    <w:rsid w:val="005676DA"/>
    <w:rsid w:val="00574DEB"/>
    <w:rsid w:val="00577A53"/>
    <w:rsid w:val="00582D34"/>
    <w:rsid w:val="0058457A"/>
    <w:rsid w:val="005869EC"/>
    <w:rsid w:val="00586E91"/>
    <w:rsid w:val="005904EA"/>
    <w:rsid w:val="00590BAA"/>
    <w:rsid w:val="00593960"/>
    <w:rsid w:val="00593DF0"/>
    <w:rsid w:val="005943FD"/>
    <w:rsid w:val="005A0BF2"/>
    <w:rsid w:val="005A1965"/>
    <w:rsid w:val="005A40A4"/>
    <w:rsid w:val="005A57DD"/>
    <w:rsid w:val="005C02BB"/>
    <w:rsid w:val="005C0CA8"/>
    <w:rsid w:val="005C3195"/>
    <w:rsid w:val="005C6935"/>
    <w:rsid w:val="005D126D"/>
    <w:rsid w:val="005D1C23"/>
    <w:rsid w:val="005D29D0"/>
    <w:rsid w:val="005D377F"/>
    <w:rsid w:val="005E1E58"/>
    <w:rsid w:val="005E5DBA"/>
    <w:rsid w:val="005E75A7"/>
    <w:rsid w:val="005F0628"/>
    <w:rsid w:val="005F3B89"/>
    <w:rsid w:val="005F4768"/>
    <w:rsid w:val="005F48FA"/>
    <w:rsid w:val="00605D9A"/>
    <w:rsid w:val="00610E58"/>
    <w:rsid w:val="00614179"/>
    <w:rsid w:val="00617574"/>
    <w:rsid w:val="00625BD8"/>
    <w:rsid w:val="00631FBA"/>
    <w:rsid w:val="006332DB"/>
    <w:rsid w:val="00634DC8"/>
    <w:rsid w:val="0063795E"/>
    <w:rsid w:val="00645897"/>
    <w:rsid w:val="00651C9D"/>
    <w:rsid w:val="0066203B"/>
    <w:rsid w:val="006657A7"/>
    <w:rsid w:val="00666B35"/>
    <w:rsid w:val="00671F90"/>
    <w:rsid w:val="0067375D"/>
    <w:rsid w:val="00673869"/>
    <w:rsid w:val="0067481B"/>
    <w:rsid w:val="0067607F"/>
    <w:rsid w:val="006841D2"/>
    <w:rsid w:val="0068545C"/>
    <w:rsid w:val="006859CA"/>
    <w:rsid w:val="00685B4D"/>
    <w:rsid w:val="006975B8"/>
    <w:rsid w:val="00697A8A"/>
    <w:rsid w:val="006A06A9"/>
    <w:rsid w:val="006A166C"/>
    <w:rsid w:val="006A6308"/>
    <w:rsid w:val="006B3CF3"/>
    <w:rsid w:val="006B5B49"/>
    <w:rsid w:val="006C55DC"/>
    <w:rsid w:val="006D16E3"/>
    <w:rsid w:val="006D5640"/>
    <w:rsid w:val="006D5C72"/>
    <w:rsid w:val="006D64B4"/>
    <w:rsid w:val="006E1854"/>
    <w:rsid w:val="006E1EBF"/>
    <w:rsid w:val="006E3768"/>
    <w:rsid w:val="006E3F15"/>
    <w:rsid w:val="006E6A8D"/>
    <w:rsid w:val="006E7280"/>
    <w:rsid w:val="006E75F9"/>
    <w:rsid w:val="006E7842"/>
    <w:rsid w:val="006F09BF"/>
    <w:rsid w:val="006F0DEC"/>
    <w:rsid w:val="006F3F5C"/>
    <w:rsid w:val="007000BE"/>
    <w:rsid w:val="00702E73"/>
    <w:rsid w:val="0070471C"/>
    <w:rsid w:val="00705F01"/>
    <w:rsid w:val="00706D6E"/>
    <w:rsid w:val="00706E4A"/>
    <w:rsid w:val="00713CDE"/>
    <w:rsid w:val="00714595"/>
    <w:rsid w:val="00723C8B"/>
    <w:rsid w:val="0072516F"/>
    <w:rsid w:val="00726056"/>
    <w:rsid w:val="00727EF5"/>
    <w:rsid w:val="007301B8"/>
    <w:rsid w:val="00730560"/>
    <w:rsid w:val="00734D94"/>
    <w:rsid w:val="00744672"/>
    <w:rsid w:val="00751893"/>
    <w:rsid w:val="00760387"/>
    <w:rsid w:val="007617E6"/>
    <w:rsid w:val="007618AB"/>
    <w:rsid w:val="00767CA7"/>
    <w:rsid w:val="0077068A"/>
    <w:rsid w:val="00770EB5"/>
    <w:rsid w:val="00773BA2"/>
    <w:rsid w:val="00773C44"/>
    <w:rsid w:val="007746E3"/>
    <w:rsid w:val="007763A7"/>
    <w:rsid w:val="00780334"/>
    <w:rsid w:val="00782743"/>
    <w:rsid w:val="00783E66"/>
    <w:rsid w:val="00786330"/>
    <w:rsid w:val="00791690"/>
    <w:rsid w:val="00791A81"/>
    <w:rsid w:val="00793A08"/>
    <w:rsid w:val="007A27A5"/>
    <w:rsid w:val="007A29C3"/>
    <w:rsid w:val="007A3E8A"/>
    <w:rsid w:val="007A69D2"/>
    <w:rsid w:val="007A7596"/>
    <w:rsid w:val="007B0BBE"/>
    <w:rsid w:val="007B1ACC"/>
    <w:rsid w:val="007B2F4D"/>
    <w:rsid w:val="007B5E27"/>
    <w:rsid w:val="007B69A4"/>
    <w:rsid w:val="007C2718"/>
    <w:rsid w:val="007C2B1F"/>
    <w:rsid w:val="007C4A31"/>
    <w:rsid w:val="007C54E0"/>
    <w:rsid w:val="007D0096"/>
    <w:rsid w:val="007D190A"/>
    <w:rsid w:val="007D4463"/>
    <w:rsid w:val="007D49F1"/>
    <w:rsid w:val="007D5209"/>
    <w:rsid w:val="007D7041"/>
    <w:rsid w:val="007D7750"/>
    <w:rsid w:val="007E122D"/>
    <w:rsid w:val="007E292E"/>
    <w:rsid w:val="007E3B1B"/>
    <w:rsid w:val="007E4ADD"/>
    <w:rsid w:val="007E4B15"/>
    <w:rsid w:val="007E5C94"/>
    <w:rsid w:val="007F1B63"/>
    <w:rsid w:val="007F618F"/>
    <w:rsid w:val="007F62F0"/>
    <w:rsid w:val="007F7428"/>
    <w:rsid w:val="008025AC"/>
    <w:rsid w:val="00807420"/>
    <w:rsid w:val="00810E00"/>
    <w:rsid w:val="0081350E"/>
    <w:rsid w:val="00816186"/>
    <w:rsid w:val="008215F4"/>
    <w:rsid w:val="00823A31"/>
    <w:rsid w:val="0082400C"/>
    <w:rsid w:val="00836C6C"/>
    <w:rsid w:val="008371BB"/>
    <w:rsid w:val="00847E75"/>
    <w:rsid w:val="008543C3"/>
    <w:rsid w:val="00856AE6"/>
    <w:rsid w:val="008605F7"/>
    <w:rsid w:val="008721F7"/>
    <w:rsid w:val="00872910"/>
    <w:rsid w:val="008738D7"/>
    <w:rsid w:val="00875B36"/>
    <w:rsid w:val="00877A1C"/>
    <w:rsid w:val="00883E17"/>
    <w:rsid w:val="00887FD3"/>
    <w:rsid w:val="008956F0"/>
    <w:rsid w:val="008965FF"/>
    <w:rsid w:val="008A5740"/>
    <w:rsid w:val="008B026D"/>
    <w:rsid w:val="008B0349"/>
    <w:rsid w:val="008B0985"/>
    <w:rsid w:val="008B249F"/>
    <w:rsid w:val="008D1B6A"/>
    <w:rsid w:val="008D4DD5"/>
    <w:rsid w:val="008E0A87"/>
    <w:rsid w:val="008E1F1A"/>
    <w:rsid w:val="008E3DA0"/>
    <w:rsid w:val="008E3DBC"/>
    <w:rsid w:val="008E4819"/>
    <w:rsid w:val="008E5BEE"/>
    <w:rsid w:val="008E5F5B"/>
    <w:rsid w:val="008E7560"/>
    <w:rsid w:val="008F244C"/>
    <w:rsid w:val="008F28BE"/>
    <w:rsid w:val="008F595F"/>
    <w:rsid w:val="008F7149"/>
    <w:rsid w:val="00902B9D"/>
    <w:rsid w:val="009064C9"/>
    <w:rsid w:val="00906EBD"/>
    <w:rsid w:val="00912FBD"/>
    <w:rsid w:val="00913155"/>
    <w:rsid w:val="0091374B"/>
    <w:rsid w:val="00913E44"/>
    <w:rsid w:val="00915460"/>
    <w:rsid w:val="00920676"/>
    <w:rsid w:val="00922763"/>
    <w:rsid w:val="00923052"/>
    <w:rsid w:val="00927372"/>
    <w:rsid w:val="009312FB"/>
    <w:rsid w:val="009322EF"/>
    <w:rsid w:val="00932FD7"/>
    <w:rsid w:val="00935949"/>
    <w:rsid w:val="00940C54"/>
    <w:rsid w:val="0094557D"/>
    <w:rsid w:val="00945C3A"/>
    <w:rsid w:val="00945F29"/>
    <w:rsid w:val="00946993"/>
    <w:rsid w:val="009542DC"/>
    <w:rsid w:val="009604AA"/>
    <w:rsid w:val="00960EB7"/>
    <w:rsid w:val="00962F5C"/>
    <w:rsid w:val="00975CC1"/>
    <w:rsid w:val="00977F0E"/>
    <w:rsid w:val="00980679"/>
    <w:rsid w:val="00980C51"/>
    <w:rsid w:val="00981375"/>
    <w:rsid w:val="00981C99"/>
    <w:rsid w:val="00982453"/>
    <w:rsid w:val="009831CE"/>
    <w:rsid w:val="00985A15"/>
    <w:rsid w:val="00986552"/>
    <w:rsid w:val="00987655"/>
    <w:rsid w:val="009915BF"/>
    <w:rsid w:val="009936AA"/>
    <w:rsid w:val="009A4CE7"/>
    <w:rsid w:val="009A577B"/>
    <w:rsid w:val="009B073C"/>
    <w:rsid w:val="009B463B"/>
    <w:rsid w:val="009C4F20"/>
    <w:rsid w:val="009C53C4"/>
    <w:rsid w:val="009C76D8"/>
    <w:rsid w:val="009C7C5C"/>
    <w:rsid w:val="009D217C"/>
    <w:rsid w:val="009D5702"/>
    <w:rsid w:val="009D6187"/>
    <w:rsid w:val="009E0D2A"/>
    <w:rsid w:val="009E58B3"/>
    <w:rsid w:val="009E7AAE"/>
    <w:rsid w:val="009F2F3F"/>
    <w:rsid w:val="009F30AB"/>
    <w:rsid w:val="009F42AD"/>
    <w:rsid w:val="009F4825"/>
    <w:rsid w:val="009F5991"/>
    <w:rsid w:val="00A01166"/>
    <w:rsid w:val="00A038D8"/>
    <w:rsid w:val="00A04469"/>
    <w:rsid w:val="00A0721A"/>
    <w:rsid w:val="00A11D9F"/>
    <w:rsid w:val="00A12161"/>
    <w:rsid w:val="00A124BE"/>
    <w:rsid w:val="00A127A1"/>
    <w:rsid w:val="00A13E8E"/>
    <w:rsid w:val="00A1438C"/>
    <w:rsid w:val="00A156F3"/>
    <w:rsid w:val="00A2183E"/>
    <w:rsid w:val="00A21992"/>
    <w:rsid w:val="00A21AA6"/>
    <w:rsid w:val="00A2673A"/>
    <w:rsid w:val="00A31EB3"/>
    <w:rsid w:val="00A33E65"/>
    <w:rsid w:val="00A34176"/>
    <w:rsid w:val="00A36C48"/>
    <w:rsid w:val="00A42497"/>
    <w:rsid w:val="00A427BB"/>
    <w:rsid w:val="00A45875"/>
    <w:rsid w:val="00A468F9"/>
    <w:rsid w:val="00A50B6D"/>
    <w:rsid w:val="00A54E4A"/>
    <w:rsid w:val="00A618BD"/>
    <w:rsid w:val="00A63B65"/>
    <w:rsid w:val="00A67947"/>
    <w:rsid w:val="00A71160"/>
    <w:rsid w:val="00A7634B"/>
    <w:rsid w:val="00A808C0"/>
    <w:rsid w:val="00A87E49"/>
    <w:rsid w:val="00A9209B"/>
    <w:rsid w:val="00A92DE9"/>
    <w:rsid w:val="00A97B9B"/>
    <w:rsid w:val="00AA75DC"/>
    <w:rsid w:val="00AB040E"/>
    <w:rsid w:val="00AC0DBE"/>
    <w:rsid w:val="00AC1DA4"/>
    <w:rsid w:val="00AD1060"/>
    <w:rsid w:val="00AE1405"/>
    <w:rsid w:val="00AE3792"/>
    <w:rsid w:val="00AE44C0"/>
    <w:rsid w:val="00AF1A99"/>
    <w:rsid w:val="00AF2E2C"/>
    <w:rsid w:val="00B00C87"/>
    <w:rsid w:val="00B02D00"/>
    <w:rsid w:val="00B07D64"/>
    <w:rsid w:val="00B10EE4"/>
    <w:rsid w:val="00B12245"/>
    <w:rsid w:val="00B12AB2"/>
    <w:rsid w:val="00B12CF3"/>
    <w:rsid w:val="00B149CD"/>
    <w:rsid w:val="00B14CEC"/>
    <w:rsid w:val="00B156B6"/>
    <w:rsid w:val="00B15B89"/>
    <w:rsid w:val="00B23B70"/>
    <w:rsid w:val="00B307A8"/>
    <w:rsid w:val="00B33B63"/>
    <w:rsid w:val="00B3657F"/>
    <w:rsid w:val="00B40D68"/>
    <w:rsid w:val="00B427B9"/>
    <w:rsid w:val="00B42C80"/>
    <w:rsid w:val="00B461EC"/>
    <w:rsid w:val="00B475B6"/>
    <w:rsid w:val="00B47629"/>
    <w:rsid w:val="00B57579"/>
    <w:rsid w:val="00B64504"/>
    <w:rsid w:val="00B6577E"/>
    <w:rsid w:val="00B7409B"/>
    <w:rsid w:val="00B757D6"/>
    <w:rsid w:val="00B76127"/>
    <w:rsid w:val="00B8064C"/>
    <w:rsid w:val="00B8281D"/>
    <w:rsid w:val="00B84927"/>
    <w:rsid w:val="00B85586"/>
    <w:rsid w:val="00BA16A2"/>
    <w:rsid w:val="00BA2B84"/>
    <w:rsid w:val="00BA54AD"/>
    <w:rsid w:val="00BA5E52"/>
    <w:rsid w:val="00BB0DF4"/>
    <w:rsid w:val="00BB26C8"/>
    <w:rsid w:val="00BB2FA0"/>
    <w:rsid w:val="00BB328A"/>
    <w:rsid w:val="00BB78C8"/>
    <w:rsid w:val="00BC2495"/>
    <w:rsid w:val="00BD036F"/>
    <w:rsid w:val="00BD6327"/>
    <w:rsid w:val="00BE1BEB"/>
    <w:rsid w:val="00BF216E"/>
    <w:rsid w:val="00BF2D31"/>
    <w:rsid w:val="00BF60C0"/>
    <w:rsid w:val="00BF7519"/>
    <w:rsid w:val="00C01F42"/>
    <w:rsid w:val="00C070B9"/>
    <w:rsid w:val="00C10863"/>
    <w:rsid w:val="00C11564"/>
    <w:rsid w:val="00C13170"/>
    <w:rsid w:val="00C164DF"/>
    <w:rsid w:val="00C1747C"/>
    <w:rsid w:val="00C23E25"/>
    <w:rsid w:val="00C35A19"/>
    <w:rsid w:val="00C401E9"/>
    <w:rsid w:val="00C41A6D"/>
    <w:rsid w:val="00C46E5E"/>
    <w:rsid w:val="00C5083E"/>
    <w:rsid w:val="00C535D0"/>
    <w:rsid w:val="00C620A9"/>
    <w:rsid w:val="00C62801"/>
    <w:rsid w:val="00C64E4F"/>
    <w:rsid w:val="00C6541B"/>
    <w:rsid w:val="00C678CC"/>
    <w:rsid w:val="00C7031B"/>
    <w:rsid w:val="00C742C1"/>
    <w:rsid w:val="00C75706"/>
    <w:rsid w:val="00C800AF"/>
    <w:rsid w:val="00C847CB"/>
    <w:rsid w:val="00C90DB3"/>
    <w:rsid w:val="00CA1A94"/>
    <w:rsid w:val="00CA2BF1"/>
    <w:rsid w:val="00CB08AF"/>
    <w:rsid w:val="00CB4396"/>
    <w:rsid w:val="00CB4828"/>
    <w:rsid w:val="00CB6208"/>
    <w:rsid w:val="00CB7466"/>
    <w:rsid w:val="00CC0CF5"/>
    <w:rsid w:val="00CC4052"/>
    <w:rsid w:val="00CC75C5"/>
    <w:rsid w:val="00CD3303"/>
    <w:rsid w:val="00CD39C3"/>
    <w:rsid w:val="00CD72EF"/>
    <w:rsid w:val="00CE2C96"/>
    <w:rsid w:val="00CE798A"/>
    <w:rsid w:val="00CF22C9"/>
    <w:rsid w:val="00CF2F4E"/>
    <w:rsid w:val="00CF6DEF"/>
    <w:rsid w:val="00D04C44"/>
    <w:rsid w:val="00D06963"/>
    <w:rsid w:val="00D11FDF"/>
    <w:rsid w:val="00D12006"/>
    <w:rsid w:val="00D16AB4"/>
    <w:rsid w:val="00D21B98"/>
    <w:rsid w:val="00D235EB"/>
    <w:rsid w:val="00D26269"/>
    <w:rsid w:val="00D31275"/>
    <w:rsid w:val="00D31499"/>
    <w:rsid w:val="00D349CD"/>
    <w:rsid w:val="00D4195A"/>
    <w:rsid w:val="00D427BC"/>
    <w:rsid w:val="00D462B1"/>
    <w:rsid w:val="00D46AC4"/>
    <w:rsid w:val="00D5096F"/>
    <w:rsid w:val="00D5177D"/>
    <w:rsid w:val="00D51A87"/>
    <w:rsid w:val="00D51B63"/>
    <w:rsid w:val="00D604A4"/>
    <w:rsid w:val="00D611FB"/>
    <w:rsid w:val="00D664C8"/>
    <w:rsid w:val="00D66E2E"/>
    <w:rsid w:val="00D71251"/>
    <w:rsid w:val="00D717D6"/>
    <w:rsid w:val="00D723E3"/>
    <w:rsid w:val="00D73622"/>
    <w:rsid w:val="00D741EA"/>
    <w:rsid w:val="00D803EA"/>
    <w:rsid w:val="00D8100E"/>
    <w:rsid w:val="00D81379"/>
    <w:rsid w:val="00D81440"/>
    <w:rsid w:val="00D81DCE"/>
    <w:rsid w:val="00D836C9"/>
    <w:rsid w:val="00D87263"/>
    <w:rsid w:val="00D87605"/>
    <w:rsid w:val="00D90D8E"/>
    <w:rsid w:val="00D92B13"/>
    <w:rsid w:val="00D978A3"/>
    <w:rsid w:val="00DA34F6"/>
    <w:rsid w:val="00DA3F95"/>
    <w:rsid w:val="00DA4CA7"/>
    <w:rsid w:val="00DA71C2"/>
    <w:rsid w:val="00DB3465"/>
    <w:rsid w:val="00DB3DBF"/>
    <w:rsid w:val="00DB4F3F"/>
    <w:rsid w:val="00DB5926"/>
    <w:rsid w:val="00DC01B3"/>
    <w:rsid w:val="00DC0CED"/>
    <w:rsid w:val="00DC29D5"/>
    <w:rsid w:val="00DC4B63"/>
    <w:rsid w:val="00DC53B5"/>
    <w:rsid w:val="00DC6866"/>
    <w:rsid w:val="00DC708C"/>
    <w:rsid w:val="00DD0BF6"/>
    <w:rsid w:val="00DD1DE4"/>
    <w:rsid w:val="00DD450E"/>
    <w:rsid w:val="00DE1F42"/>
    <w:rsid w:val="00DE2D31"/>
    <w:rsid w:val="00DE5576"/>
    <w:rsid w:val="00DF1E58"/>
    <w:rsid w:val="00DF2E8B"/>
    <w:rsid w:val="00DF451B"/>
    <w:rsid w:val="00E02403"/>
    <w:rsid w:val="00E0295C"/>
    <w:rsid w:val="00E0502A"/>
    <w:rsid w:val="00E079DC"/>
    <w:rsid w:val="00E1293C"/>
    <w:rsid w:val="00E168AE"/>
    <w:rsid w:val="00E16AAF"/>
    <w:rsid w:val="00E21FF0"/>
    <w:rsid w:val="00E24BB5"/>
    <w:rsid w:val="00E25C0B"/>
    <w:rsid w:val="00E27E63"/>
    <w:rsid w:val="00E315FC"/>
    <w:rsid w:val="00E34B65"/>
    <w:rsid w:val="00E352EA"/>
    <w:rsid w:val="00E36E71"/>
    <w:rsid w:val="00E412D5"/>
    <w:rsid w:val="00E445E0"/>
    <w:rsid w:val="00E45337"/>
    <w:rsid w:val="00E46857"/>
    <w:rsid w:val="00E56DF2"/>
    <w:rsid w:val="00E572CB"/>
    <w:rsid w:val="00E64F39"/>
    <w:rsid w:val="00E66085"/>
    <w:rsid w:val="00E66D8C"/>
    <w:rsid w:val="00E70C42"/>
    <w:rsid w:val="00E7651D"/>
    <w:rsid w:val="00E7704A"/>
    <w:rsid w:val="00E778D7"/>
    <w:rsid w:val="00E81BEC"/>
    <w:rsid w:val="00E84410"/>
    <w:rsid w:val="00E90DF1"/>
    <w:rsid w:val="00E913CB"/>
    <w:rsid w:val="00E96C97"/>
    <w:rsid w:val="00E975F7"/>
    <w:rsid w:val="00EA7839"/>
    <w:rsid w:val="00EB0877"/>
    <w:rsid w:val="00EB087C"/>
    <w:rsid w:val="00EC022E"/>
    <w:rsid w:val="00EC3FC4"/>
    <w:rsid w:val="00EC4F63"/>
    <w:rsid w:val="00EC61C0"/>
    <w:rsid w:val="00ED4543"/>
    <w:rsid w:val="00ED6B63"/>
    <w:rsid w:val="00EE12AB"/>
    <w:rsid w:val="00EE28C7"/>
    <w:rsid w:val="00EE324D"/>
    <w:rsid w:val="00EF2B67"/>
    <w:rsid w:val="00EF6F1B"/>
    <w:rsid w:val="00F011AB"/>
    <w:rsid w:val="00F06DC0"/>
    <w:rsid w:val="00F07393"/>
    <w:rsid w:val="00F07DDA"/>
    <w:rsid w:val="00F10AC1"/>
    <w:rsid w:val="00F15132"/>
    <w:rsid w:val="00F243D9"/>
    <w:rsid w:val="00F254CD"/>
    <w:rsid w:val="00F32CF0"/>
    <w:rsid w:val="00F33398"/>
    <w:rsid w:val="00F405E9"/>
    <w:rsid w:val="00F4346F"/>
    <w:rsid w:val="00F458ED"/>
    <w:rsid w:val="00F45E9F"/>
    <w:rsid w:val="00F47686"/>
    <w:rsid w:val="00F50F71"/>
    <w:rsid w:val="00F514DE"/>
    <w:rsid w:val="00F531A9"/>
    <w:rsid w:val="00F53950"/>
    <w:rsid w:val="00F55D39"/>
    <w:rsid w:val="00F67642"/>
    <w:rsid w:val="00F708A6"/>
    <w:rsid w:val="00F71369"/>
    <w:rsid w:val="00F7228C"/>
    <w:rsid w:val="00F75C48"/>
    <w:rsid w:val="00F76B92"/>
    <w:rsid w:val="00F76DF9"/>
    <w:rsid w:val="00F8024A"/>
    <w:rsid w:val="00F8446D"/>
    <w:rsid w:val="00F87EFD"/>
    <w:rsid w:val="00F90FB0"/>
    <w:rsid w:val="00F92018"/>
    <w:rsid w:val="00F92939"/>
    <w:rsid w:val="00F937A0"/>
    <w:rsid w:val="00F93CEE"/>
    <w:rsid w:val="00F948C5"/>
    <w:rsid w:val="00F94E6D"/>
    <w:rsid w:val="00FA18F0"/>
    <w:rsid w:val="00FA27DF"/>
    <w:rsid w:val="00FA2FC2"/>
    <w:rsid w:val="00FA4852"/>
    <w:rsid w:val="00FB19B3"/>
    <w:rsid w:val="00FB54F9"/>
    <w:rsid w:val="00FB75D3"/>
    <w:rsid w:val="00FC0484"/>
    <w:rsid w:val="00FC31D1"/>
    <w:rsid w:val="00FC429B"/>
    <w:rsid w:val="00FD2B7B"/>
    <w:rsid w:val="00FD457B"/>
    <w:rsid w:val="00FD5E46"/>
    <w:rsid w:val="00FD7CF3"/>
    <w:rsid w:val="00FE076F"/>
    <w:rsid w:val="00FE1A52"/>
    <w:rsid w:val="00FE5186"/>
    <w:rsid w:val="00FF1BDD"/>
    <w:rsid w:val="00FF1CAC"/>
    <w:rsid w:val="00FF21F2"/>
    <w:rsid w:val="00FF3447"/>
    <w:rsid w:val="00FF4449"/>
    <w:rsid w:val="00FF507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D6C3DF1"/>
  <w15:chartTrackingRefBased/>
  <w15:docId w15:val="{668BA9C6-7DD4-441E-BCA8-6A5E98C7DF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427BB"/>
    <w:pPr>
      <w:spacing w:after="200" w:line="276" w:lineRule="auto"/>
    </w:pPr>
    <w:rPr>
      <w:sz w:val="22"/>
      <w:szCs w:val="22"/>
      <w:lang w:eastAsia="en-US"/>
    </w:rPr>
  </w:style>
  <w:style w:type="paragraph" w:styleId="Nagwek1">
    <w:name w:val="heading 1"/>
    <w:basedOn w:val="Normalny"/>
    <w:next w:val="Normalny"/>
    <w:link w:val="Nagwek1Znak"/>
    <w:uiPriority w:val="9"/>
    <w:qFormat/>
    <w:rsid w:val="00980C51"/>
    <w:pPr>
      <w:keepNext/>
      <w:spacing w:before="240" w:after="60"/>
      <w:outlineLvl w:val="0"/>
    </w:pPr>
    <w:rPr>
      <w:rFonts w:ascii="Calibri Light" w:eastAsia="Times New Roman" w:hAnsi="Calibri Light"/>
      <w:b/>
      <w:bCs/>
      <w:kern w:val="32"/>
      <w:sz w:val="32"/>
      <w:szCs w:val="32"/>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aliases w:val="wypunktowanie"/>
    <w:basedOn w:val="Normalny"/>
    <w:link w:val="TekstpodstawowyZnak"/>
    <w:rsid w:val="00C62801"/>
    <w:pPr>
      <w:spacing w:after="120" w:line="240" w:lineRule="auto"/>
    </w:pPr>
    <w:rPr>
      <w:rFonts w:ascii="Times New Roman" w:eastAsia="Times New Roman" w:hAnsi="Times New Roman"/>
      <w:sz w:val="20"/>
      <w:szCs w:val="20"/>
      <w:lang w:val="x-none" w:eastAsia="x-none"/>
    </w:rPr>
  </w:style>
  <w:style w:type="character" w:customStyle="1" w:styleId="TekstpodstawowyZnak">
    <w:name w:val="Tekst podstawowy Znak"/>
    <w:aliases w:val="wypunktowanie Znak"/>
    <w:link w:val="Tekstpodstawowy"/>
    <w:rsid w:val="00C62801"/>
    <w:rPr>
      <w:rFonts w:ascii="Times New Roman" w:eastAsia="Times New Roman" w:hAnsi="Times New Roman"/>
    </w:rPr>
  </w:style>
  <w:style w:type="paragraph" w:customStyle="1" w:styleId="Default">
    <w:name w:val="Default"/>
    <w:rsid w:val="0027205F"/>
    <w:pPr>
      <w:autoSpaceDE w:val="0"/>
      <w:autoSpaceDN w:val="0"/>
      <w:adjustRightInd w:val="0"/>
    </w:pPr>
    <w:rPr>
      <w:rFonts w:ascii="Times New Roman" w:eastAsia="Times New Roman" w:hAnsi="Times New Roman"/>
      <w:color w:val="000000"/>
      <w:sz w:val="24"/>
      <w:szCs w:val="24"/>
    </w:rPr>
  </w:style>
  <w:style w:type="paragraph" w:styleId="Akapitzlist">
    <w:name w:val="List Paragraph"/>
    <w:basedOn w:val="Normalny"/>
    <w:uiPriority w:val="34"/>
    <w:qFormat/>
    <w:rsid w:val="0027205F"/>
    <w:pPr>
      <w:spacing w:after="0" w:line="240" w:lineRule="auto"/>
      <w:ind w:left="720"/>
      <w:contextualSpacing/>
    </w:pPr>
    <w:rPr>
      <w:rFonts w:ascii="Tms Rmn" w:eastAsia="Times New Roman" w:hAnsi="Tms Rmn"/>
      <w:noProof/>
      <w:sz w:val="20"/>
      <w:szCs w:val="20"/>
      <w:lang w:eastAsia="pl-PL"/>
    </w:rPr>
  </w:style>
  <w:style w:type="character" w:styleId="Hipercze">
    <w:name w:val="Hyperlink"/>
    <w:uiPriority w:val="99"/>
    <w:unhideWhenUsed/>
    <w:rsid w:val="0027205F"/>
    <w:rPr>
      <w:color w:val="0000FF"/>
      <w:u w:val="single"/>
    </w:rPr>
  </w:style>
  <w:style w:type="paragraph" w:styleId="Tytu">
    <w:name w:val="Title"/>
    <w:basedOn w:val="Normalny"/>
    <w:link w:val="TytuZnak"/>
    <w:qFormat/>
    <w:rsid w:val="008738D7"/>
    <w:pPr>
      <w:spacing w:after="0" w:line="240" w:lineRule="auto"/>
      <w:jc w:val="center"/>
    </w:pPr>
    <w:rPr>
      <w:rFonts w:ascii="Times New Roman" w:eastAsia="Times New Roman" w:hAnsi="Times New Roman"/>
      <w:sz w:val="24"/>
      <w:szCs w:val="20"/>
      <w:lang w:val="x-none" w:eastAsia="x-none"/>
    </w:rPr>
  </w:style>
  <w:style w:type="character" w:customStyle="1" w:styleId="TytuZnak">
    <w:name w:val="Tytuł Znak"/>
    <w:link w:val="Tytu"/>
    <w:rsid w:val="008738D7"/>
    <w:rPr>
      <w:rFonts w:ascii="Times New Roman" w:eastAsia="Times New Roman" w:hAnsi="Times New Roman"/>
      <w:sz w:val="24"/>
    </w:rPr>
  </w:style>
  <w:style w:type="table" w:styleId="Tabela-Siatka">
    <w:name w:val="Table Grid"/>
    <w:basedOn w:val="Standardowy"/>
    <w:uiPriority w:val="39"/>
    <w:rsid w:val="00F948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wcity2">
    <w:name w:val="Body Text Indent 2"/>
    <w:basedOn w:val="Normalny"/>
    <w:link w:val="Tekstpodstawowywcity2Znak"/>
    <w:uiPriority w:val="99"/>
    <w:semiHidden/>
    <w:unhideWhenUsed/>
    <w:rsid w:val="000D2C2A"/>
    <w:pPr>
      <w:spacing w:after="120" w:line="480" w:lineRule="auto"/>
      <w:ind w:left="283"/>
    </w:pPr>
    <w:rPr>
      <w:lang w:val="x-none"/>
    </w:rPr>
  </w:style>
  <w:style w:type="character" w:customStyle="1" w:styleId="Tekstpodstawowywcity2Znak">
    <w:name w:val="Tekst podstawowy wcięty 2 Znak"/>
    <w:link w:val="Tekstpodstawowywcity2"/>
    <w:uiPriority w:val="99"/>
    <w:semiHidden/>
    <w:rsid w:val="000D2C2A"/>
    <w:rPr>
      <w:sz w:val="22"/>
      <w:szCs w:val="22"/>
      <w:lang w:eastAsia="en-US"/>
    </w:rPr>
  </w:style>
  <w:style w:type="character" w:styleId="Uwydatnienie">
    <w:name w:val="Emphasis"/>
    <w:uiPriority w:val="20"/>
    <w:qFormat/>
    <w:rsid w:val="00B156B6"/>
    <w:rPr>
      <w:b/>
      <w:bCs/>
      <w:i w:val="0"/>
      <w:iCs w:val="0"/>
    </w:rPr>
  </w:style>
  <w:style w:type="paragraph" w:customStyle="1" w:styleId="Normalny1">
    <w:name w:val="Normalny1"/>
    <w:rsid w:val="007B0BBE"/>
    <w:rPr>
      <w:rFonts w:ascii="Times New Roman" w:eastAsia="ヒラギノ角ゴ Pro W3" w:hAnsi="Times New Roman"/>
      <w:color w:val="000000"/>
      <w:sz w:val="24"/>
    </w:rPr>
  </w:style>
  <w:style w:type="paragraph" w:styleId="Nagwek">
    <w:name w:val="header"/>
    <w:basedOn w:val="Normalny"/>
    <w:link w:val="NagwekZnak"/>
    <w:uiPriority w:val="99"/>
    <w:unhideWhenUsed/>
    <w:rsid w:val="0014183D"/>
    <w:pPr>
      <w:tabs>
        <w:tab w:val="center" w:pos="4536"/>
        <w:tab w:val="right" w:pos="9072"/>
      </w:tabs>
    </w:pPr>
    <w:rPr>
      <w:lang w:val="x-none"/>
    </w:rPr>
  </w:style>
  <w:style w:type="character" w:customStyle="1" w:styleId="NagwekZnak">
    <w:name w:val="Nagłówek Znak"/>
    <w:link w:val="Nagwek"/>
    <w:uiPriority w:val="99"/>
    <w:rsid w:val="0014183D"/>
    <w:rPr>
      <w:sz w:val="22"/>
      <w:szCs w:val="22"/>
      <w:lang w:eastAsia="en-US"/>
    </w:rPr>
  </w:style>
  <w:style w:type="paragraph" w:styleId="Stopka">
    <w:name w:val="footer"/>
    <w:basedOn w:val="Normalny"/>
    <w:link w:val="StopkaZnak"/>
    <w:uiPriority w:val="99"/>
    <w:unhideWhenUsed/>
    <w:rsid w:val="0014183D"/>
    <w:pPr>
      <w:tabs>
        <w:tab w:val="center" w:pos="4536"/>
        <w:tab w:val="right" w:pos="9072"/>
      </w:tabs>
    </w:pPr>
    <w:rPr>
      <w:lang w:val="x-none"/>
    </w:rPr>
  </w:style>
  <w:style w:type="character" w:customStyle="1" w:styleId="StopkaZnak">
    <w:name w:val="Stopka Znak"/>
    <w:link w:val="Stopka"/>
    <w:uiPriority w:val="99"/>
    <w:rsid w:val="0014183D"/>
    <w:rPr>
      <w:sz w:val="22"/>
      <w:szCs w:val="22"/>
      <w:lang w:eastAsia="en-US"/>
    </w:rPr>
  </w:style>
  <w:style w:type="character" w:styleId="Odwoaniedokomentarza">
    <w:name w:val="annotation reference"/>
    <w:uiPriority w:val="99"/>
    <w:semiHidden/>
    <w:unhideWhenUsed/>
    <w:rsid w:val="00153672"/>
    <w:rPr>
      <w:sz w:val="16"/>
      <w:szCs w:val="16"/>
    </w:rPr>
  </w:style>
  <w:style w:type="paragraph" w:styleId="Tekstkomentarza">
    <w:name w:val="annotation text"/>
    <w:basedOn w:val="Normalny"/>
    <w:link w:val="TekstkomentarzaZnak"/>
    <w:uiPriority w:val="99"/>
    <w:semiHidden/>
    <w:unhideWhenUsed/>
    <w:rsid w:val="00153672"/>
    <w:rPr>
      <w:sz w:val="20"/>
      <w:szCs w:val="20"/>
      <w:lang w:val="x-none"/>
    </w:rPr>
  </w:style>
  <w:style w:type="character" w:customStyle="1" w:styleId="TekstkomentarzaZnak">
    <w:name w:val="Tekst komentarza Znak"/>
    <w:link w:val="Tekstkomentarza"/>
    <w:uiPriority w:val="99"/>
    <w:semiHidden/>
    <w:rsid w:val="00153672"/>
    <w:rPr>
      <w:lang w:eastAsia="en-US"/>
    </w:rPr>
  </w:style>
  <w:style w:type="paragraph" w:styleId="Tematkomentarza">
    <w:name w:val="annotation subject"/>
    <w:basedOn w:val="Tekstkomentarza"/>
    <w:next w:val="Tekstkomentarza"/>
    <w:link w:val="TematkomentarzaZnak"/>
    <w:uiPriority w:val="99"/>
    <w:semiHidden/>
    <w:unhideWhenUsed/>
    <w:rsid w:val="00153672"/>
    <w:rPr>
      <w:b/>
      <w:bCs/>
    </w:rPr>
  </w:style>
  <w:style w:type="character" w:customStyle="1" w:styleId="TematkomentarzaZnak">
    <w:name w:val="Temat komentarza Znak"/>
    <w:link w:val="Tematkomentarza"/>
    <w:uiPriority w:val="99"/>
    <w:semiHidden/>
    <w:rsid w:val="00153672"/>
    <w:rPr>
      <w:b/>
      <w:bCs/>
      <w:lang w:eastAsia="en-US"/>
    </w:rPr>
  </w:style>
  <w:style w:type="paragraph" w:styleId="Tekstdymka">
    <w:name w:val="Balloon Text"/>
    <w:basedOn w:val="Normalny"/>
    <w:link w:val="TekstdymkaZnak"/>
    <w:uiPriority w:val="99"/>
    <w:semiHidden/>
    <w:unhideWhenUsed/>
    <w:rsid w:val="00153672"/>
    <w:pPr>
      <w:spacing w:after="0" w:line="240" w:lineRule="auto"/>
    </w:pPr>
    <w:rPr>
      <w:rFonts w:ascii="Segoe UI" w:hAnsi="Segoe UI"/>
      <w:sz w:val="18"/>
      <w:szCs w:val="18"/>
      <w:lang w:val="x-none"/>
    </w:rPr>
  </w:style>
  <w:style w:type="character" w:customStyle="1" w:styleId="TekstdymkaZnak">
    <w:name w:val="Tekst dymka Znak"/>
    <w:link w:val="Tekstdymka"/>
    <w:uiPriority w:val="99"/>
    <w:semiHidden/>
    <w:rsid w:val="00153672"/>
    <w:rPr>
      <w:rFonts w:ascii="Segoe UI" w:hAnsi="Segoe UI" w:cs="Segoe UI"/>
      <w:sz w:val="18"/>
      <w:szCs w:val="18"/>
      <w:lang w:eastAsia="en-US"/>
    </w:rPr>
  </w:style>
  <w:style w:type="paragraph" w:styleId="Tekstprzypisudolnego">
    <w:name w:val="footnote text"/>
    <w:basedOn w:val="Normalny"/>
    <w:link w:val="TekstprzypisudolnegoZnak"/>
    <w:uiPriority w:val="99"/>
    <w:semiHidden/>
    <w:unhideWhenUsed/>
    <w:rsid w:val="006975B8"/>
    <w:rPr>
      <w:sz w:val="20"/>
      <w:szCs w:val="20"/>
      <w:lang w:val="x-none"/>
    </w:rPr>
  </w:style>
  <w:style w:type="character" w:customStyle="1" w:styleId="TekstprzypisudolnegoZnak">
    <w:name w:val="Tekst przypisu dolnego Znak"/>
    <w:link w:val="Tekstprzypisudolnego"/>
    <w:uiPriority w:val="99"/>
    <w:semiHidden/>
    <w:rsid w:val="006975B8"/>
    <w:rPr>
      <w:lang w:eastAsia="en-US"/>
    </w:rPr>
  </w:style>
  <w:style w:type="character" w:styleId="Odwoanieprzypisudolnego">
    <w:name w:val="footnote reference"/>
    <w:uiPriority w:val="99"/>
    <w:rsid w:val="006975B8"/>
    <w:rPr>
      <w:vertAlign w:val="superscript"/>
    </w:rPr>
  </w:style>
  <w:style w:type="paragraph" w:customStyle="1" w:styleId="Style6">
    <w:name w:val="Style6"/>
    <w:basedOn w:val="Normalny"/>
    <w:uiPriority w:val="99"/>
    <w:rsid w:val="00730560"/>
    <w:pPr>
      <w:widowControl w:val="0"/>
      <w:autoSpaceDE w:val="0"/>
      <w:autoSpaceDN w:val="0"/>
      <w:adjustRightInd w:val="0"/>
      <w:spacing w:after="0" w:line="240" w:lineRule="auto"/>
    </w:pPr>
    <w:rPr>
      <w:rFonts w:ascii="Times New Roman" w:eastAsia="Times New Roman" w:hAnsi="Times New Roman"/>
      <w:iCs/>
      <w:sz w:val="24"/>
      <w:szCs w:val="24"/>
      <w:lang w:eastAsia="pl-PL"/>
    </w:rPr>
  </w:style>
  <w:style w:type="character" w:customStyle="1" w:styleId="apple-converted-space">
    <w:name w:val="apple-converted-space"/>
    <w:basedOn w:val="Domylnaczcionkaakapitu"/>
    <w:rsid w:val="00D427BC"/>
  </w:style>
  <w:style w:type="paragraph" w:styleId="NormalnyWeb">
    <w:name w:val="Normal (Web)"/>
    <w:basedOn w:val="Normalny"/>
    <w:uiPriority w:val="99"/>
    <w:semiHidden/>
    <w:unhideWhenUsed/>
    <w:rsid w:val="00586E91"/>
    <w:pPr>
      <w:spacing w:before="100" w:beforeAutospacing="1" w:after="100" w:afterAutospacing="1" w:line="240" w:lineRule="auto"/>
    </w:pPr>
    <w:rPr>
      <w:rFonts w:ascii="Times New Roman" w:eastAsia="Times New Roman" w:hAnsi="Times New Roman"/>
      <w:sz w:val="24"/>
      <w:szCs w:val="24"/>
      <w:lang w:eastAsia="pl-PL"/>
    </w:rPr>
  </w:style>
  <w:style w:type="character" w:styleId="Pogrubienie">
    <w:name w:val="Strong"/>
    <w:uiPriority w:val="22"/>
    <w:qFormat/>
    <w:rsid w:val="00586E91"/>
    <w:rPr>
      <w:b/>
      <w:bCs/>
    </w:rPr>
  </w:style>
  <w:style w:type="paragraph" w:styleId="Cytatintensywny">
    <w:name w:val="Intense Quote"/>
    <w:basedOn w:val="Normalny"/>
    <w:next w:val="Normalny"/>
    <w:link w:val="CytatintensywnyZnak"/>
    <w:uiPriority w:val="30"/>
    <w:qFormat/>
    <w:rsid w:val="00C800AF"/>
    <w:pPr>
      <w:pBdr>
        <w:top w:val="single" w:sz="4" w:space="10" w:color="5B9BD5"/>
        <w:bottom w:val="single" w:sz="4" w:space="10" w:color="5B9BD5"/>
      </w:pBdr>
      <w:spacing w:before="360" w:after="360" w:line="259" w:lineRule="auto"/>
      <w:ind w:left="864" w:right="864"/>
      <w:jc w:val="center"/>
    </w:pPr>
    <w:rPr>
      <w:i/>
      <w:iCs/>
      <w:color w:val="5B9BD5"/>
    </w:rPr>
  </w:style>
  <w:style w:type="character" w:customStyle="1" w:styleId="CytatintensywnyZnak">
    <w:name w:val="Cytat intensywny Znak"/>
    <w:link w:val="Cytatintensywny"/>
    <w:uiPriority w:val="30"/>
    <w:rsid w:val="00C800AF"/>
    <w:rPr>
      <w:i/>
      <w:iCs/>
      <w:color w:val="5B9BD5"/>
      <w:sz w:val="22"/>
      <w:szCs w:val="22"/>
      <w:lang w:eastAsia="en-US"/>
    </w:rPr>
  </w:style>
  <w:style w:type="table" w:customStyle="1" w:styleId="Tabela-Siatka1">
    <w:name w:val="Tabela - Siatka1"/>
    <w:basedOn w:val="Standardowy"/>
    <w:next w:val="Tabela-Siatka"/>
    <w:uiPriority w:val="59"/>
    <w:rsid w:val="008E5BE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59"/>
    <w:rsid w:val="008E5BE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rsid w:val="005533CC"/>
    <w:pPr>
      <w:widowControl w:val="0"/>
      <w:suppressAutoHyphens/>
      <w:autoSpaceDN w:val="0"/>
      <w:textAlignment w:val="baseline"/>
    </w:pPr>
    <w:rPr>
      <w:rFonts w:ascii="Times New Roman" w:eastAsia="SimSun" w:hAnsi="Times New Roman" w:cs="Arial"/>
      <w:kern w:val="3"/>
      <w:sz w:val="24"/>
      <w:szCs w:val="24"/>
      <w:lang w:eastAsia="zh-CN" w:bidi="hi-IN"/>
    </w:rPr>
  </w:style>
  <w:style w:type="character" w:customStyle="1" w:styleId="Nagwek1Znak">
    <w:name w:val="Nagłówek 1 Znak"/>
    <w:link w:val="Nagwek1"/>
    <w:uiPriority w:val="9"/>
    <w:rsid w:val="00980C51"/>
    <w:rPr>
      <w:rFonts w:ascii="Calibri Light" w:eastAsia="Times New Roman" w:hAnsi="Calibri Light" w:cs="Times New Roman"/>
      <w:b/>
      <w:bCs/>
      <w:kern w:val="32"/>
      <w:sz w:val="32"/>
      <w:szCs w:val="32"/>
      <w:lang w:eastAsia="en-US"/>
    </w:rPr>
  </w:style>
  <w:style w:type="paragraph" w:customStyle="1" w:styleId="Zawartotabeli">
    <w:name w:val="Zawartość tabeli"/>
    <w:basedOn w:val="Normalny"/>
    <w:qFormat/>
    <w:rsid w:val="00981375"/>
    <w:pPr>
      <w:suppressLineNumbers/>
      <w:suppressAutoHyphens/>
      <w:spacing w:after="0" w:line="240" w:lineRule="auto"/>
    </w:pPr>
    <w:rPr>
      <w:rFonts w:ascii="Times New Roman" w:eastAsia="Times New Roman" w:hAnsi="Times New Roman"/>
      <w:sz w:val="24"/>
      <w:szCs w:val="24"/>
      <w:lang w:eastAsia="ar-SA"/>
    </w:rPr>
  </w:style>
  <w:style w:type="table" w:customStyle="1" w:styleId="Tabela-Siatka3">
    <w:name w:val="Tabela - Siatka3"/>
    <w:basedOn w:val="Standardowy"/>
    <w:next w:val="Tabela-Siatka"/>
    <w:uiPriority w:val="39"/>
    <w:rsid w:val="00E24BB5"/>
    <w:rPr>
      <w:kern w:val="2"/>
      <w:sz w:val="22"/>
      <w:szCs w:val="22"/>
      <w:lang w:eastAsia="en-US"/>
      <w14:ligatures w14:val="standardContextua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6822715">
      <w:bodyDiv w:val="1"/>
      <w:marLeft w:val="0"/>
      <w:marRight w:val="0"/>
      <w:marTop w:val="0"/>
      <w:marBottom w:val="0"/>
      <w:divBdr>
        <w:top w:val="none" w:sz="0" w:space="0" w:color="auto"/>
        <w:left w:val="none" w:sz="0" w:space="0" w:color="auto"/>
        <w:bottom w:val="none" w:sz="0" w:space="0" w:color="auto"/>
        <w:right w:val="none" w:sz="0" w:space="0" w:color="auto"/>
      </w:divBdr>
    </w:div>
    <w:div w:id="192424164">
      <w:bodyDiv w:val="1"/>
      <w:marLeft w:val="0"/>
      <w:marRight w:val="0"/>
      <w:marTop w:val="0"/>
      <w:marBottom w:val="0"/>
      <w:divBdr>
        <w:top w:val="none" w:sz="0" w:space="0" w:color="auto"/>
        <w:left w:val="none" w:sz="0" w:space="0" w:color="auto"/>
        <w:bottom w:val="none" w:sz="0" w:space="0" w:color="auto"/>
        <w:right w:val="none" w:sz="0" w:space="0" w:color="auto"/>
      </w:divBdr>
    </w:div>
    <w:div w:id="239677837">
      <w:bodyDiv w:val="1"/>
      <w:marLeft w:val="0"/>
      <w:marRight w:val="0"/>
      <w:marTop w:val="0"/>
      <w:marBottom w:val="0"/>
      <w:divBdr>
        <w:top w:val="none" w:sz="0" w:space="0" w:color="auto"/>
        <w:left w:val="none" w:sz="0" w:space="0" w:color="auto"/>
        <w:bottom w:val="none" w:sz="0" w:space="0" w:color="auto"/>
        <w:right w:val="none" w:sz="0" w:space="0" w:color="auto"/>
      </w:divBdr>
    </w:div>
    <w:div w:id="349793345">
      <w:bodyDiv w:val="1"/>
      <w:marLeft w:val="0"/>
      <w:marRight w:val="0"/>
      <w:marTop w:val="0"/>
      <w:marBottom w:val="0"/>
      <w:divBdr>
        <w:top w:val="none" w:sz="0" w:space="0" w:color="auto"/>
        <w:left w:val="none" w:sz="0" w:space="0" w:color="auto"/>
        <w:bottom w:val="none" w:sz="0" w:space="0" w:color="auto"/>
        <w:right w:val="none" w:sz="0" w:space="0" w:color="auto"/>
      </w:divBdr>
    </w:div>
    <w:div w:id="646012116">
      <w:bodyDiv w:val="1"/>
      <w:marLeft w:val="0"/>
      <w:marRight w:val="0"/>
      <w:marTop w:val="0"/>
      <w:marBottom w:val="0"/>
      <w:divBdr>
        <w:top w:val="none" w:sz="0" w:space="0" w:color="auto"/>
        <w:left w:val="none" w:sz="0" w:space="0" w:color="auto"/>
        <w:bottom w:val="none" w:sz="0" w:space="0" w:color="auto"/>
        <w:right w:val="none" w:sz="0" w:space="0" w:color="auto"/>
      </w:divBdr>
    </w:div>
    <w:div w:id="762646234">
      <w:bodyDiv w:val="1"/>
      <w:marLeft w:val="0"/>
      <w:marRight w:val="0"/>
      <w:marTop w:val="0"/>
      <w:marBottom w:val="0"/>
      <w:divBdr>
        <w:top w:val="none" w:sz="0" w:space="0" w:color="auto"/>
        <w:left w:val="none" w:sz="0" w:space="0" w:color="auto"/>
        <w:bottom w:val="none" w:sz="0" w:space="0" w:color="auto"/>
        <w:right w:val="none" w:sz="0" w:space="0" w:color="auto"/>
      </w:divBdr>
    </w:div>
    <w:div w:id="948203404">
      <w:bodyDiv w:val="1"/>
      <w:marLeft w:val="0"/>
      <w:marRight w:val="0"/>
      <w:marTop w:val="0"/>
      <w:marBottom w:val="0"/>
      <w:divBdr>
        <w:top w:val="none" w:sz="0" w:space="0" w:color="auto"/>
        <w:left w:val="none" w:sz="0" w:space="0" w:color="auto"/>
        <w:bottom w:val="none" w:sz="0" w:space="0" w:color="auto"/>
        <w:right w:val="none" w:sz="0" w:space="0" w:color="auto"/>
      </w:divBdr>
    </w:div>
    <w:div w:id="1026908899">
      <w:bodyDiv w:val="1"/>
      <w:marLeft w:val="0"/>
      <w:marRight w:val="0"/>
      <w:marTop w:val="0"/>
      <w:marBottom w:val="0"/>
      <w:divBdr>
        <w:top w:val="none" w:sz="0" w:space="0" w:color="auto"/>
        <w:left w:val="none" w:sz="0" w:space="0" w:color="auto"/>
        <w:bottom w:val="none" w:sz="0" w:space="0" w:color="auto"/>
        <w:right w:val="none" w:sz="0" w:space="0" w:color="auto"/>
      </w:divBdr>
    </w:div>
    <w:div w:id="1216311153">
      <w:bodyDiv w:val="1"/>
      <w:marLeft w:val="0"/>
      <w:marRight w:val="0"/>
      <w:marTop w:val="0"/>
      <w:marBottom w:val="0"/>
      <w:divBdr>
        <w:top w:val="none" w:sz="0" w:space="0" w:color="auto"/>
        <w:left w:val="none" w:sz="0" w:space="0" w:color="auto"/>
        <w:bottom w:val="none" w:sz="0" w:space="0" w:color="auto"/>
        <w:right w:val="none" w:sz="0" w:space="0" w:color="auto"/>
      </w:divBdr>
    </w:div>
    <w:div w:id="1530292392">
      <w:bodyDiv w:val="1"/>
      <w:marLeft w:val="0"/>
      <w:marRight w:val="0"/>
      <w:marTop w:val="0"/>
      <w:marBottom w:val="0"/>
      <w:divBdr>
        <w:top w:val="none" w:sz="0" w:space="0" w:color="auto"/>
        <w:left w:val="none" w:sz="0" w:space="0" w:color="auto"/>
        <w:bottom w:val="none" w:sz="0" w:space="0" w:color="auto"/>
        <w:right w:val="none" w:sz="0" w:space="0" w:color="auto"/>
      </w:divBdr>
    </w:div>
    <w:div w:id="16572971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cid:image008.jpg@01D99528.39451740" TargetMode="External"/><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cid:image008.jpg@01D99528.39451740" TargetMode="External"/><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3DBC3EF-2612-4008-AFBC-3638E5EDD0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TotalTime>
  <Pages>6</Pages>
  <Words>1695</Words>
  <Characters>10173</Characters>
  <Application>Microsoft Office Word</Application>
  <DocSecurity>0</DocSecurity>
  <Lines>84</Lines>
  <Paragraphs>23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11845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start</dc:creator>
  <cp:keywords/>
  <dc:description/>
  <cp:lastModifiedBy>ProjektFox AS</cp:lastModifiedBy>
  <cp:revision>13</cp:revision>
  <cp:lastPrinted>2015-03-30T11:01:00Z</cp:lastPrinted>
  <dcterms:created xsi:type="dcterms:W3CDTF">2025-07-30T12:54:00Z</dcterms:created>
  <dcterms:modified xsi:type="dcterms:W3CDTF">2025-12-05T10:36:00Z</dcterms:modified>
</cp:coreProperties>
</file>